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0096C" w14:textId="77777777" w:rsidR="00FA43DB" w:rsidRPr="00C45CF7" w:rsidRDefault="00AA6105">
      <w:pPr>
        <w:pStyle w:val="Title"/>
        <w:rPr>
          <w:color w:val="000000" w:themeColor="text1"/>
        </w:rPr>
      </w:pPr>
      <w:proofErr w:type="spellStart"/>
      <w:r w:rsidRPr="00C45CF7">
        <w:rPr>
          <w:color w:val="000000" w:themeColor="text1"/>
        </w:rPr>
        <w:t>Instrumen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Wawancara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Penelitian</w:t>
      </w:r>
      <w:proofErr w:type="spellEnd"/>
    </w:p>
    <w:p w14:paraId="17B641DD" w14:textId="77777777" w:rsidR="00FA43DB" w:rsidRPr="00C45CF7" w:rsidRDefault="00AA6105">
      <w:pPr>
        <w:pStyle w:val="IntenseQuote"/>
        <w:rPr>
          <w:color w:val="000000" w:themeColor="text1"/>
        </w:rPr>
      </w:pPr>
      <w:bookmarkStart w:id="0" w:name="_Hlk210983406"/>
      <w:r w:rsidRPr="00C45CF7">
        <w:rPr>
          <w:color w:val="000000" w:themeColor="text1"/>
        </w:rPr>
        <w:t>IMPLEMENTASI KEPEMIMPINAN TRANSFORMASIONAL KEPALA MADRASAH DALAM MEWUJUDKAN BUDAYA MUTU DI MADRASAH ALIYAH SIDOARJO</w:t>
      </w:r>
    </w:p>
    <w:p w14:paraId="299E3FC5" w14:textId="566EB918" w:rsidR="00C45CF7" w:rsidRDefault="00C45CF7" w:rsidP="00C45CF7">
      <w:pPr>
        <w:tabs>
          <w:tab w:val="left" w:pos="4678"/>
        </w:tabs>
        <w:spacing w:after="0"/>
        <w:ind w:left="1276"/>
        <w:rPr>
          <w:color w:val="000000" w:themeColor="text1"/>
        </w:rPr>
      </w:pPr>
      <w:r w:rsidRPr="00C45CF7">
        <w:rPr>
          <w:color w:val="000000" w:themeColor="text1"/>
        </w:rPr>
        <w:t xml:space="preserve">Nama Madrasah </w:t>
      </w:r>
      <w:r>
        <w:rPr>
          <w:color w:val="000000" w:themeColor="text1"/>
        </w:rPr>
        <w:tab/>
        <w:t>:</w:t>
      </w:r>
      <w:r w:rsidR="009A59BD">
        <w:rPr>
          <w:color w:val="000000" w:themeColor="text1"/>
        </w:rPr>
        <w:t xml:space="preserve"> MA Bilingual </w:t>
      </w:r>
      <w:proofErr w:type="spellStart"/>
      <w:r w:rsidR="009A59BD">
        <w:rPr>
          <w:color w:val="000000" w:themeColor="text1"/>
        </w:rPr>
        <w:t>Junwangi</w:t>
      </w:r>
      <w:proofErr w:type="spellEnd"/>
      <w:r w:rsidR="009A59BD">
        <w:rPr>
          <w:color w:val="000000" w:themeColor="text1"/>
        </w:rPr>
        <w:t xml:space="preserve"> </w:t>
      </w:r>
    </w:p>
    <w:p w14:paraId="27E00A2E" w14:textId="05A7A385" w:rsidR="00C45CF7" w:rsidRDefault="00C45CF7" w:rsidP="00C45CF7">
      <w:pPr>
        <w:tabs>
          <w:tab w:val="left" w:pos="4678"/>
        </w:tabs>
        <w:spacing w:after="0"/>
        <w:ind w:left="1276"/>
        <w:rPr>
          <w:color w:val="000000" w:themeColor="text1"/>
        </w:rPr>
      </w:pPr>
      <w:r>
        <w:rPr>
          <w:color w:val="000000" w:themeColor="text1"/>
        </w:rPr>
        <w:t xml:space="preserve">Nama </w:t>
      </w:r>
      <w:proofErr w:type="spellStart"/>
      <w:r>
        <w:rPr>
          <w:color w:val="000000" w:themeColor="text1"/>
        </w:rPr>
        <w:t>Kepala</w:t>
      </w:r>
      <w:proofErr w:type="spellEnd"/>
      <w:r>
        <w:rPr>
          <w:color w:val="000000" w:themeColor="text1"/>
        </w:rPr>
        <w:t xml:space="preserve"> Madrasah</w:t>
      </w:r>
      <w:r w:rsidR="0066083A">
        <w:rPr>
          <w:color w:val="000000" w:themeColor="text1"/>
        </w:rPr>
        <w:t>/</w:t>
      </w:r>
      <w:proofErr w:type="spellStart"/>
      <w:r w:rsidR="0066083A">
        <w:rPr>
          <w:color w:val="000000" w:themeColor="text1"/>
        </w:rPr>
        <w:t>Responden</w:t>
      </w:r>
      <w:proofErr w:type="spellEnd"/>
      <w:r w:rsidR="0066083A">
        <w:rPr>
          <w:color w:val="000000" w:themeColor="text1"/>
        </w:rPr>
        <w:tab/>
      </w:r>
      <w:r>
        <w:rPr>
          <w:color w:val="000000" w:themeColor="text1"/>
        </w:rPr>
        <w:t>:</w:t>
      </w:r>
      <w:r w:rsidRPr="00C45CF7">
        <w:rPr>
          <w:color w:val="000000" w:themeColor="text1"/>
        </w:rPr>
        <w:tab/>
      </w:r>
      <w:proofErr w:type="spellStart"/>
      <w:r w:rsidR="009A59BD">
        <w:rPr>
          <w:color w:val="000000" w:themeColor="text1"/>
        </w:rPr>
        <w:t>Moh</w:t>
      </w:r>
      <w:proofErr w:type="spellEnd"/>
      <w:r w:rsidR="009A59BD">
        <w:rPr>
          <w:color w:val="000000" w:themeColor="text1"/>
        </w:rPr>
        <w:t>. Mansur, M. Pd</w:t>
      </w:r>
    </w:p>
    <w:bookmarkEnd w:id="0"/>
    <w:p w14:paraId="241D6300" w14:textId="77777777" w:rsidR="00C45CF7" w:rsidRDefault="00C45CF7" w:rsidP="00C45CF7">
      <w:pPr>
        <w:tabs>
          <w:tab w:val="left" w:pos="4678"/>
        </w:tabs>
        <w:spacing w:after="0"/>
        <w:rPr>
          <w:b/>
          <w:bCs/>
          <w:color w:val="000000" w:themeColor="text1"/>
        </w:rPr>
      </w:pPr>
    </w:p>
    <w:p w14:paraId="78918FDD" w14:textId="0B38C77D" w:rsidR="00FA43DB" w:rsidRDefault="00AA6105" w:rsidP="00D257B0">
      <w:pPr>
        <w:spacing w:after="0" w:line="360" w:lineRule="auto"/>
        <w:rPr>
          <w:color w:val="000000" w:themeColor="text1"/>
        </w:rPr>
      </w:pPr>
      <w:bookmarkStart w:id="1" w:name="_Hlk210983722"/>
      <w:r w:rsidRPr="00C45CF7">
        <w:rPr>
          <w:color w:val="000000" w:themeColor="text1"/>
        </w:rPr>
        <w:t xml:space="preserve">1. </w:t>
      </w:r>
      <w:proofErr w:type="spellStart"/>
      <w:r w:rsidR="00175F42" w:rsidRPr="00175F42">
        <w:rPr>
          <w:color w:val="000000" w:themeColor="text1"/>
        </w:rPr>
        <w:t>Jelaskan</w:t>
      </w:r>
      <w:proofErr w:type="spellEnd"/>
      <w:r w:rsidR="00175F42" w:rsidRPr="00175F42">
        <w:rPr>
          <w:color w:val="000000" w:themeColor="text1"/>
        </w:rPr>
        <w:t xml:space="preserve"> </w:t>
      </w:r>
      <w:proofErr w:type="spellStart"/>
      <w:r w:rsidR="00175F42" w:rsidRPr="00175F42">
        <w:rPr>
          <w:color w:val="000000" w:themeColor="text1"/>
        </w:rPr>
        <w:t>bagaimana</w:t>
      </w:r>
      <w:proofErr w:type="spellEnd"/>
      <w:r w:rsidR="00175F42" w:rsidRPr="00175F42">
        <w:rPr>
          <w:color w:val="000000" w:themeColor="text1"/>
        </w:rPr>
        <w:t xml:space="preserve"> </w:t>
      </w:r>
      <w:proofErr w:type="spellStart"/>
      <w:r w:rsidR="00175F42" w:rsidRPr="00175F42">
        <w:rPr>
          <w:color w:val="000000" w:themeColor="text1"/>
        </w:rPr>
        <w:t>kepala</w:t>
      </w:r>
      <w:proofErr w:type="spellEnd"/>
      <w:r w:rsidR="00175F42" w:rsidRPr="00175F42">
        <w:rPr>
          <w:color w:val="000000" w:themeColor="text1"/>
        </w:rPr>
        <w:t xml:space="preserve"> madrasah </w:t>
      </w:r>
      <w:proofErr w:type="spellStart"/>
      <w:r w:rsidR="00175F42" w:rsidRPr="00175F42">
        <w:rPr>
          <w:color w:val="000000" w:themeColor="text1"/>
        </w:rPr>
        <w:t>memotivasi</w:t>
      </w:r>
      <w:proofErr w:type="spellEnd"/>
      <w:r w:rsidR="00175F42" w:rsidRPr="00175F42">
        <w:rPr>
          <w:color w:val="000000" w:themeColor="text1"/>
        </w:rPr>
        <w:t xml:space="preserve"> </w:t>
      </w:r>
      <w:proofErr w:type="spellStart"/>
      <w:r w:rsidR="008032EE">
        <w:rPr>
          <w:color w:val="000000" w:themeColor="text1"/>
        </w:rPr>
        <w:t>warga</w:t>
      </w:r>
      <w:proofErr w:type="spellEnd"/>
      <w:r w:rsidR="008032EE">
        <w:rPr>
          <w:color w:val="000000" w:themeColor="text1"/>
        </w:rPr>
        <w:t xml:space="preserve"> madrasah</w:t>
      </w:r>
      <w:r w:rsidR="00175F42" w:rsidRPr="00175F42">
        <w:rPr>
          <w:color w:val="000000" w:themeColor="text1"/>
        </w:rPr>
        <w:t xml:space="preserve"> </w:t>
      </w:r>
      <w:proofErr w:type="spellStart"/>
      <w:r w:rsidR="00175F42" w:rsidRPr="00175F42">
        <w:rPr>
          <w:color w:val="000000" w:themeColor="text1"/>
        </w:rPr>
        <w:t>menjalankan</w:t>
      </w:r>
      <w:proofErr w:type="spellEnd"/>
      <w:r w:rsidR="00175F42" w:rsidRPr="00175F42">
        <w:rPr>
          <w:color w:val="000000" w:themeColor="text1"/>
        </w:rPr>
        <w:t xml:space="preserve"> </w:t>
      </w:r>
      <w:proofErr w:type="spellStart"/>
      <w:r w:rsidR="00175F42" w:rsidRPr="00175F42">
        <w:rPr>
          <w:color w:val="000000" w:themeColor="text1"/>
        </w:rPr>
        <w:t>tugas</w:t>
      </w:r>
      <w:proofErr w:type="spellEnd"/>
      <w:r w:rsidR="00175F42" w:rsidRPr="00175F42">
        <w:rPr>
          <w:color w:val="000000" w:themeColor="text1"/>
        </w:rPr>
        <w:t xml:space="preserve"> </w:t>
      </w:r>
      <w:proofErr w:type="spellStart"/>
      <w:r w:rsidR="00175F42" w:rsidRPr="00175F42">
        <w:rPr>
          <w:color w:val="000000" w:themeColor="text1"/>
        </w:rPr>
        <w:t>sehari-hari</w:t>
      </w:r>
      <w:proofErr w:type="spellEnd"/>
      <w:r w:rsidR="00175F42" w:rsidRPr="00175F42">
        <w:rPr>
          <w:color w:val="000000" w:themeColor="text1"/>
        </w:rPr>
        <w:t>.</w:t>
      </w:r>
    </w:p>
    <w:p w14:paraId="1C49B34B" w14:textId="54BA5E1C" w:rsidR="009A59BD" w:rsidRDefault="00DD0925" w:rsidP="009A59BD">
      <w:pPr>
        <w:spacing w:after="0" w:line="360" w:lineRule="auto"/>
        <w:ind w:left="284"/>
        <w:rPr>
          <w:color w:val="000000" w:themeColor="text1"/>
        </w:rPr>
      </w:pPr>
      <w:proofErr w:type="spellStart"/>
      <w:r>
        <w:rPr>
          <w:color w:val="000000" w:themeColor="text1"/>
        </w:rPr>
        <w:t>Kepala</w:t>
      </w:r>
      <w:proofErr w:type="spellEnd"/>
      <w:r>
        <w:rPr>
          <w:color w:val="000000" w:themeColor="text1"/>
        </w:rPr>
        <w:t xml:space="preserve"> madrasah </w:t>
      </w:r>
      <w:proofErr w:type="spellStart"/>
      <w:r>
        <w:rPr>
          <w:color w:val="000000" w:themeColor="text1"/>
        </w:rPr>
        <w:t>memberikan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bimbingan</w:t>
      </w:r>
      <w:proofErr w:type="spellEnd"/>
      <w:r>
        <w:rPr>
          <w:color w:val="000000" w:themeColor="text1"/>
        </w:rPr>
        <w:t xml:space="preserve"> dan </w:t>
      </w:r>
      <w:proofErr w:type="spellStart"/>
      <w:r>
        <w:rPr>
          <w:color w:val="000000" w:themeColor="text1"/>
        </w:rPr>
        <w:t>pembinaan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kepada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warga</w:t>
      </w:r>
      <w:proofErr w:type="spellEnd"/>
      <w:r>
        <w:rPr>
          <w:color w:val="000000" w:themeColor="text1"/>
        </w:rPr>
        <w:t xml:space="preserve"> madrasah </w:t>
      </w:r>
      <w:proofErr w:type="spellStart"/>
      <w:r>
        <w:rPr>
          <w:color w:val="000000" w:themeColor="text1"/>
        </w:rPr>
        <w:t>terutama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untuk</w:t>
      </w:r>
      <w:proofErr w:type="spellEnd"/>
      <w:r>
        <w:rPr>
          <w:color w:val="000000" w:themeColor="text1"/>
        </w:rPr>
        <w:t xml:space="preserve"> wakil2 </w:t>
      </w:r>
      <w:proofErr w:type="spellStart"/>
      <w:r>
        <w:rPr>
          <w:color w:val="000000" w:themeColor="text1"/>
        </w:rPr>
        <w:t>kepala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dilakukan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setiap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satu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bulan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sekali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kecuali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jika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ada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kegiatan</w:t>
      </w:r>
      <w:proofErr w:type="spellEnd"/>
      <w:r>
        <w:rPr>
          <w:color w:val="000000" w:themeColor="text1"/>
        </w:rPr>
        <w:t xml:space="preserve"> yang </w:t>
      </w:r>
      <w:proofErr w:type="spellStart"/>
      <w:r>
        <w:rPr>
          <w:color w:val="000000" w:themeColor="text1"/>
        </w:rPr>
        <w:t>urgen</w:t>
      </w:r>
      <w:proofErr w:type="spellEnd"/>
      <w:r>
        <w:rPr>
          <w:color w:val="000000" w:themeColor="text1"/>
        </w:rPr>
        <w:t xml:space="preserve"> dan </w:t>
      </w:r>
      <w:proofErr w:type="spellStart"/>
      <w:r>
        <w:rPr>
          <w:color w:val="000000" w:themeColor="text1"/>
        </w:rPr>
        <w:t>besar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akan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ada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pertemuan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rutin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sesuai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kebutuhan</w:t>
      </w:r>
      <w:proofErr w:type="spellEnd"/>
      <w:r>
        <w:rPr>
          <w:color w:val="000000" w:themeColor="text1"/>
        </w:rPr>
        <w:t xml:space="preserve">. Dan </w:t>
      </w:r>
      <w:proofErr w:type="spellStart"/>
      <w:r>
        <w:rPr>
          <w:color w:val="000000" w:themeColor="text1"/>
        </w:rPr>
        <w:t>kepala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melakukan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pertemuan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berupa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rapat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dinas</w:t>
      </w:r>
      <w:proofErr w:type="spellEnd"/>
      <w:r>
        <w:rPr>
          <w:color w:val="000000" w:themeColor="text1"/>
        </w:rPr>
        <w:t xml:space="preserve"> dan </w:t>
      </w:r>
      <w:proofErr w:type="spellStart"/>
      <w:r>
        <w:rPr>
          <w:color w:val="000000" w:themeColor="text1"/>
        </w:rPr>
        <w:t>evaluasi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dengan</w:t>
      </w:r>
      <w:proofErr w:type="spellEnd"/>
      <w:r>
        <w:rPr>
          <w:color w:val="000000" w:themeColor="text1"/>
        </w:rPr>
        <w:t xml:space="preserve"> guru </w:t>
      </w:r>
      <w:proofErr w:type="spellStart"/>
      <w:r>
        <w:rPr>
          <w:color w:val="000000" w:themeColor="text1"/>
        </w:rPr>
        <w:t>dilakukan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tiap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bulan</w:t>
      </w:r>
      <w:proofErr w:type="spellEnd"/>
      <w:r>
        <w:rPr>
          <w:color w:val="000000" w:themeColor="text1"/>
        </w:rPr>
        <w:t xml:space="preserve">. Di madrasah </w:t>
      </w:r>
      <w:proofErr w:type="spellStart"/>
      <w:r>
        <w:rPr>
          <w:color w:val="000000" w:themeColor="text1"/>
        </w:rPr>
        <w:t>ini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ada</w:t>
      </w:r>
      <w:proofErr w:type="spellEnd"/>
      <w:r>
        <w:rPr>
          <w:color w:val="000000" w:themeColor="text1"/>
        </w:rPr>
        <w:t xml:space="preserve"> 5 </w:t>
      </w:r>
      <w:proofErr w:type="spellStart"/>
      <w:r w:rsidR="000B4DDA">
        <w:rPr>
          <w:color w:val="000000" w:themeColor="text1"/>
        </w:rPr>
        <w:t>sanggar</w:t>
      </w:r>
      <w:proofErr w:type="spellEnd"/>
      <w:r w:rsidR="000B4DDA">
        <w:rPr>
          <w:color w:val="000000" w:themeColor="text1"/>
        </w:rPr>
        <w:t xml:space="preserve"> yang </w:t>
      </w:r>
      <w:proofErr w:type="spellStart"/>
      <w:r w:rsidR="000B4DDA">
        <w:rPr>
          <w:color w:val="000000" w:themeColor="text1"/>
        </w:rPr>
        <w:t>ada</w:t>
      </w:r>
      <w:proofErr w:type="spellEnd"/>
      <w:r w:rsidR="000B4DDA">
        <w:rPr>
          <w:color w:val="000000" w:themeColor="text1"/>
        </w:rPr>
        <w:t xml:space="preserve"> </w:t>
      </w:r>
      <w:proofErr w:type="spellStart"/>
      <w:r w:rsidR="000B4DDA">
        <w:rPr>
          <w:color w:val="000000" w:themeColor="text1"/>
        </w:rPr>
        <w:t>kepala</w:t>
      </w:r>
      <w:proofErr w:type="spellEnd"/>
      <w:r w:rsidR="000B4DDA">
        <w:rPr>
          <w:color w:val="000000" w:themeColor="text1"/>
        </w:rPr>
        <w:t xml:space="preserve"> </w:t>
      </w:r>
      <w:proofErr w:type="spellStart"/>
      <w:r w:rsidR="000B4DDA">
        <w:rPr>
          <w:color w:val="000000" w:themeColor="text1"/>
        </w:rPr>
        <w:t>jurusan</w:t>
      </w:r>
      <w:proofErr w:type="spellEnd"/>
      <w:r w:rsidR="000B4DDA">
        <w:rPr>
          <w:color w:val="000000" w:themeColor="text1"/>
        </w:rPr>
        <w:t xml:space="preserve"> masing2, </w:t>
      </w:r>
      <w:proofErr w:type="spellStart"/>
      <w:r w:rsidR="000B4DDA">
        <w:rPr>
          <w:color w:val="000000" w:themeColor="text1"/>
        </w:rPr>
        <w:t>akan</w:t>
      </w:r>
      <w:proofErr w:type="spellEnd"/>
      <w:r w:rsidR="000B4DDA">
        <w:rPr>
          <w:color w:val="000000" w:themeColor="text1"/>
        </w:rPr>
        <w:t xml:space="preserve"> </w:t>
      </w:r>
      <w:proofErr w:type="spellStart"/>
      <w:r w:rsidR="000B4DDA">
        <w:rPr>
          <w:color w:val="000000" w:themeColor="text1"/>
        </w:rPr>
        <w:t>tetapi</w:t>
      </w:r>
      <w:proofErr w:type="spellEnd"/>
      <w:r w:rsidR="000B4DDA">
        <w:rPr>
          <w:color w:val="000000" w:themeColor="text1"/>
        </w:rPr>
        <w:t xml:space="preserve"> </w:t>
      </w:r>
      <w:proofErr w:type="spellStart"/>
      <w:r w:rsidR="000B4DDA">
        <w:rPr>
          <w:color w:val="000000" w:themeColor="text1"/>
        </w:rPr>
        <w:t>evaluasi</w:t>
      </w:r>
      <w:proofErr w:type="spellEnd"/>
      <w:r w:rsidR="000B4DDA">
        <w:rPr>
          <w:color w:val="000000" w:themeColor="text1"/>
        </w:rPr>
        <w:t xml:space="preserve"> yang </w:t>
      </w:r>
      <w:proofErr w:type="spellStart"/>
      <w:r w:rsidR="000B4DDA">
        <w:rPr>
          <w:color w:val="000000" w:themeColor="text1"/>
        </w:rPr>
        <w:t>dilakukan</w:t>
      </w:r>
      <w:proofErr w:type="spellEnd"/>
      <w:r w:rsidR="000B4DDA">
        <w:rPr>
          <w:color w:val="000000" w:themeColor="text1"/>
        </w:rPr>
        <w:t xml:space="preserve"> waka dan staff </w:t>
      </w:r>
      <w:proofErr w:type="spellStart"/>
      <w:r w:rsidR="000B4DDA">
        <w:rPr>
          <w:color w:val="000000" w:themeColor="text1"/>
        </w:rPr>
        <w:t>setiap</w:t>
      </w:r>
      <w:proofErr w:type="spellEnd"/>
      <w:r w:rsidR="000B4DDA">
        <w:rPr>
          <w:color w:val="000000" w:themeColor="text1"/>
        </w:rPr>
        <w:t xml:space="preserve"> </w:t>
      </w:r>
      <w:proofErr w:type="spellStart"/>
      <w:r w:rsidR="000B4DDA">
        <w:rPr>
          <w:color w:val="000000" w:themeColor="text1"/>
        </w:rPr>
        <w:t>minggu</w:t>
      </w:r>
      <w:proofErr w:type="spellEnd"/>
      <w:r w:rsidR="000B4DDA">
        <w:rPr>
          <w:color w:val="000000" w:themeColor="text1"/>
        </w:rPr>
        <w:t xml:space="preserve"> </w:t>
      </w:r>
      <w:proofErr w:type="spellStart"/>
      <w:r w:rsidR="000B4DDA">
        <w:rPr>
          <w:color w:val="000000" w:themeColor="text1"/>
        </w:rPr>
        <w:t>baik</w:t>
      </w:r>
      <w:proofErr w:type="spellEnd"/>
      <w:r w:rsidR="000B4DDA">
        <w:rPr>
          <w:color w:val="000000" w:themeColor="text1"/>
        </w:rPr>
        <w:t xml:space="preserve"> </w:t>
      </w:r>
      <w:proofErr w:type="spellStart"/>
      <w:r w:rsidR="000B4DDA">
        <w:rPr>
          <w:color w:val="000000" w:themeColor="text1"/>
        </w:rPr>
        <w:t>pengecekan</w:t>
      </w:r>
      <w:proofErr w:type="spellEnd"/>
      <w:r w:rsidR="000B4DDA">
        <w:rPr>
          <w:color w:val="000000" w:themeColor="text1"/>
        </w:rPr>
        <w:t xml:space="preserve"> </w:t>
      </w:r>
      <w:proofErr w:type="spellStart"/>
      <w:r w:rsidR="000B4DDA">
        <w:rPr>
          <w:color w:val="000000" w:themeColor="text1"/>
        </w:rPr>
        <w:t>keaktifan</w:t>
      </w:r>
      <w:proofErr w:type="spellEnd"/>
      <w:r w:rsidR="000B4DDA">
        <w:rPr>
          <w:color w:val="000000" w:themeColor="text1"/>
        </w:rPr>
        <w:t xml:space="preserve"> guru </w:t>
      </w:r>
      <w:proofErr w:type="spellStart"/>
      <w:r w:rsidR="000B4DDA">
        <w:rPr>
          <w:color w:val="000000" w:themeColor="text1"/>
        </w:rPr>
        <w:t>maupun</w:t>
      </w:r>
      <w:proofErr w:type="spellEnd"/>
      <w:r w:rsidR="000B4DDA">
        <w:rPr>
          <w:color w:val="000000" w:themeColor="text1"/>
        </w:rPr>
        <w:t xml:space="preserve"> </w:t>
      </w:r>
      <w:proofErr w:type="spellStart"/>
      <w:r w:rsidR="000B4DDA">
        <w:rPr>
          <w:color w:val="000000" w:themeColor="text1"/>
        </w:rPr>
        <w:t>evaluasi</w:t>
      </w:r>
      <w:proofErr w:type="spellEnd"/>
      <w:r w:rsidR="000B4DDA">
        <w:rPr>
          <w:color w:val="000000" w:themeColor="text1"/>
        </w:rPr>
        <w:t xml:space="preserve"> </w:t>
      </w:r>
      <w:proofErr w:type="spellStart"/>
      <w:r w:rsidR="000B4DDA">
        <w:rPr>
          <w:color w:val="000000" w:themeColor="text1"/>
        </w:rPr>
        <w:t>pembelajaran</w:t>
      </w:r>
      <w:proofErr w:type="spellEnd"/>
      <w:r w:rsidR="000B4DDA">
        <w:rPr>
          <w:color w:val="000000" w:themeColor="text1"/>
        </w:rPr>
        <w:t xml:space="preserve">, </w:t>
      </w:r>
    </w:p>
    <w:p w14:paraId="40EEDE73" w14:textId="2980CC33" w:rsidR="00B96415" w:rsidRPr="00C45CF7" w:rsidRDefault="00B96415" w:rsidP="00D257B0">
      <w:pPr>
        <w:spacing w:after="0" w:line="360" w:lineRule="auto"/>
        <w:ind w:left="284"/>
        <w:rPr>
          <w:color w:val="000000" w:themeColor="text1"/>
        </w:rPr>
      </w:pPr>
      <w:bookmarkStart w:id="2" w:name="_Hlk210983165"/>
      <w:r>
        <w:rPr>
          <w:color w:val="000000" w:themeColor="text1"/>
        </w:rPr>
        <w:t>______________________________________________________________________________________________________________________________</w:t>
      </w:r>
      <w:bookmarkEnd w:id="2"/>
    </w:p>
    <w:p w14:paraId="034912C4" w14:textId="0CB93623" w:rsidR="00FA43DB" w:rsidRDefault="00AA6105" w:rsidP="00D257B0">
      <w:pPr>
        <w:spacing w:after="0" w:line="360" w:lineRule="auto"/>
        <w:rPr>
          <w:color w:val="000000" w:themeColor="text1"/>
        </w:rPr>
      </w:pPr>
      <w:r w:rsidRPr="00C45CF7">
        <w:rPr>
          <w:color w:val="000000" w:themeColor="text1"/>
        </w:rPr>
        <w:t xml:space="preserve">2. </w:t>
      </w:r>
      <w:proofErr w:type="spellStart"/>
      <w:r w:rsidR="008032EE">
        <w:rPr>
          <w:color w:val="000000" w:themeColor="text1"/>
        </w:rPr>
        <w:t>Kepala</w:t>
      </w:r>
      <w:proofErr w:type="spellEnd"/>
      <w:r w:rsidR="008032EE">
        <w:rPr>
          <w:color w:val="000000" w:themeColor="text1"/>
        </w:rPr>
        <w:t xml:space="preserve"> Madrasah </w:t>
      </w:r>
      <w:proofErr w:type="spellStart"/>
      <w:r w:rsidR="008032EE">
        <w:rPr>
          <w:color w:val="000000" w:themeColor="text1"/>
        </w:rPr>
        <w:t>melibatkan</w:t>
      </w:r>
      <w:proofErr w:type="spellEnd"/>
      <w:r w:rsidR="008032EE">
        <w:rPr>
          <w:color w:val="000000" w:themeColor="text1"/>
        </w:rPr>
        <w:t xml:space="preserve"> wakil, guru, dan </w:t>
      </w:r>
      <w:proofErr w:type="spellStart"/>
      <w:r w:rsidR="008032EE">
        <w:rPr>
          <w:color w:val="000000" w:themeColor="text1"/>
        </w:rPr>
        <w:t>komite</w:t>
      </w:r>
      <w:proofErr w:type="spellEnd"/>
      <w:r w:rsidR="008032EE">
        <w:rPr>
          <w:color w:val="000000" w:themeColor="text1"/>
        </w:rPr>
        <w:t xml:space="preserve"> madrasah </w:t>
      </w:r>
      <w:proofErr w:type="spellStart"/>
      <w:r w:rsidR="008032EE">
        <w:rPr>
          <w:color w:val="000000" w:themeColor="text1"/>
        </w:rPr>
        <w:t>dalam</w:t>
      </w:r>
      <w:proofErr w:type="spellEnd"/>
      <w:r w:rsidR="008032EE">
        <w:rPr>
          <w:color w:val="000000" w:themeColor="text1"/>
        </w:rPr>
        <w:t xml:space="preserve"> </w:t>
      </w:r>
      <w:proofErr w:type="spellStart"/>
      <w:r w:rsidR="008032EE">
        <w:rPr>
          <w:color w:val="000000" w:themeColor="text1"/>
        </w:rPr>
        <w:t>pengambilan</w:t>
      </w:r>
      <w:proofErr w:type="spellEnd"/>
      <w:r w:rsidR="008032EE">
        <w:rPr>
          <w:color w:val="000000" w:themeColor="text1"/>
        </w:rPr>
        <w:t xml:space="preserve"> </w:t>
      </w:r>
      <w:proofErr w:type="spellStart"/>
      <w:r w:rsidR="008032EE">
        <w:rPr>
          <w:color w:val="000000" w:themeColor="text1"/>
        </w:rPr>
        <w:t>keputusan</w:t>
      </w:r>
      <w:proofErr w:type="spellEnd"/>
      <w:r w:rsidR="008032EE">
        <w:rPr>
          <w:color w:val="000000" w:themeColor="text1"/>
        </w:rPr>
        <w:t>?</w:t>
      </w:r>
    </w:p>
    <w:p w14:paraId="385E87A6" w14:textId="534C6449" w:rsidR="000B4DDA" w:rsidRDefault="000B4DDA" w:rsidP="00D257B0">
      <w:pPr>
        <w:spacing w:after="0" w:line="360" w:lineRule="auto"/>
        <w:rPr>
          <w:color w:val="000000" w:themeColor="text1"/>
        </w:rPr>
      </w:pPr>
      <w:proofErr w:type="spellStart"/>
      <w:r>
        <w:rPr>
          <w:color w:val="000000" w:themeColor="text1"/>
        </w:rPr>
        <w:t>Kepala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selalu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melibatkan</w:t>
      </w:r>
      <w:proofErr w:type="spellEnd"/>
      <w:r>
        <w:rPr>
          <w:color w:val="000000" w:themeColor="text1"/>
        </w:rPr>
        <w:t xml:space="preserve"> wakil </w:t>
      </w:r>
      <w:proofErr w:type="spellStart"/>
      <w:r>
        <w:rPr>
          <w:color w:val="000000" w:themeColor="text1"/>
        </w:rPr>
        <w:t>kepala</w:t>
      </w:r>
      <w:proofErr w:type="spellEnd"/>
      <w:r>
        <w:rPr>
          <w:color w:val="000000" w:themeColor="text1"/>
        </w:rPr>
        <w:t xml:space="preserve">, guru dan </w:t>
      </w:r>
      <w:proofErr w:type="spellStart"/>
      <w:r>
        <w:rPr>
          <w:color w:val="000000" w:themeColor="text1"/>
        </w:rPr>
        <w:t>komite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dalam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pengambilan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kepitusan</w:t>
      </w:r>
      <w:proofErr w:type="spellEnd"/>
      <w:r>
        <w:rPr>
          <w:color w:val="000000" w:themeColor="text1"/>
        </w:rPr>
        <w:t xml:space="preserve">. </w:t>
      </w:r>
    </w:p>
    <w:p w14:paraId="0716FDFC" w14:textId="6DD33B7C" w:rsidR="00D257B0" w:rsidRPr="00C45CF7" w:rsidRDefault="00D257B0" w:rsidP="00D257B0">
      <w:pPr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 xml:space="preserve">    ______________________________________________________________________________________________________________________________</w:t>
      </w:r>
    </w:p>
    <w:p w14:paraId="256197E3" w14:textId="34B01E23" w:rsidR="00FA43DB" w:rsidRDefault="00AA6105" w:rsidP="00D257B0">
      <w:pPr>
        <w:spacing w:after="0" w:line="360" w:lineRule="auto"/>
        <w:rPr>
          <w:color w:val="000000" w:themeColor="text1"/>
        </w:rPr>
      </w:pPr>
      <w:r w:rsidRPr="00C45CF7">
        <w:rPr>
          <w:color w:val="000000" w:themeColor="text1"/>
        </w:rPr>
        <w:t xml:space="preserve">3. </w:t>
      </w:r>
      <w:proofErr w:type="spellStart"/>
      <w:r w:rsidR="00175F42" w:rsidRPr="00175F42">
        <w:rPr>
          <w:color w:val="000000" w:themeColor="text1"/>
        </w:rPr>
        <w:t>Bagaimana</w:t>
      </w:r>
      <w:proofErr w:type="spellEnd"/>
      <w:r w:rsidR="00175F42" w:rsidRPr="00175F42">
        <w:rPr>
          <w:color w:val="000000" w:themeColor="text1"/>
        </w:rPr>
        <w:t xml:space="preserve"> </w:t>
      </w:r>
      <w:proofErr w:type="spellStart"/>
      <w:r w:rsidR="00175F42" w:rsidRPr="00175F42">
        <w:rPr>
          <w:color w:val="000000" w:themeColor="text1"/>
        </w:rPr>
        <w:t>teladan</w:t>
      </w:r>
      <w:proofErr w:type="spellEnd"/>
      <w:r w:rsidR="00175F42" w:rsidRPr="00175F42">
        <w:rPr>
          <w:color w:val="000000" w:themeColor="text1"/>
        </w:rPr>
        <w:t xml:space="preserve"> </w:t>
      </w:r>
      <w:proofErr w:type="spellStart"/>
      <w:r w:rsidR="00175F42" w:rsidRPr="00175F42">
        <w:rPr>
          <w:color w:val="000000" w:themeColor="text1"/>
        </w:rPr>
        <w:t>kepala</w:t>
      </w:r>
      <w:proofErr w:type="spellEnd"/>
      <w:r w:rsidR="00175F42" w:rsidRPr="00175F42">
        <w:rPr>
          <w:color w:val="000000" w:themeColor="text1"/>
        </w:rPr>
        <w:t xml:space="preserve"> madrasah </w:t>
      </w:r>
      <w:proofErr w:type="spellStart"/>
      <w:r w:rsidR="00175F42" w:rsidRPr="00175F42">
        <w:rPr>
          <w:color w:val="000000" w:themeColor="text1"/>
        </w:rPr>
        <w:t>dalam</w:t>
      </w:r>
      <w:proofErr w:type="spellEnd"/>
      <w:r w:rsidR="00175F42" w:rsidRPr="00175F42">
        <w:rPr>
          <w:color w:val="000000" w:themeColor="text1"/>
        </w:rPr>
        <w:t xml:space="preserve"> </w:t>
      </w:r>
      <w:proofErr w:type="spellStart"/>
      <w:r w:rsidR="00175F42" w:rsidRPr="00175F42">
        <w:rPr>
          <w:color w:val="000000" w:themeColor="text1"/>
        </w:rPr>
        <w:t>disiplin</w:t>
      </w:r>
      <w:proofErr w:type="spellEnd"/>
      <w:r w:rsidR="00175F42" w:rsidRPr="00175F42">
        <w:rPr>
          <w:color w:val="000000" w:themeColor="text1"/>
        </w:rPr>
        <w:t xml:space="preserve"> dan </w:t>
      </w:r>
      <w:proofErr w:type="spellStart"/>
      <w:r w:rsidR="00175F42" w:rsidRPr="00175F42">
        <w:rPr>
          <w:color w:val="000000" w:themeColor="text1"/>
        </w:rPr>
        <w:t>tanggung</w:t>
      </w:r>
      <w:proofErr w:type="spellEnd"/>
      <w:r w:rsidR="00175F42" w:rsidRPr="00175F42">
        <w:rPr>
          <w:color w:val="000000" w:themeColor="text1"/>
        </w:rPr>
        <w:t xml:space="preserve"> </w:t>
      </w:r>
      <w:proofErr w:type="spellStart"/>
      <w:r w:rsidR="00175F42" w:rsidRPr="00175F42">
        <w:rPr>
          <w:color w:val="000000" w:themeColor="text1"/>
        </w:rPr>
        <w:t>jawab</w:t>
      </w:r>
      <w:proofErr w:type="spellEnd"/>
      <w:r w:rsidR="00175F42" w:rsidRPr="00175F42">
        <w:rPr>
          <w:color w:val="000000" w:themeColor="text1"/>
        </w:rPr>
        <w:t>?</w:t>
      </w:r>
    </w:p>
    <w:p w14:paraId="6380E17B" w14:textId="72962CCE" w:rsidR="000B4DDA" w:rsidRDefault="000B4DDA" w:rsidP="00D257B0">
      <w:pPr>
        <w:spacing w:after="0" w:line="360" w:lineRule="auto"/>
        <w:rPr>
          <w:color w:val="000000" w:themeColor="text1"/>
        </w:rPr>
      </w:pPr>
      <w:proofErr w:type="spellStart"/>
      <w:r>
        <w:rPr>
          <w:color w:val="000000" w:themeColor="text1"/>
        </w:rPr>
        <w:t>Kepala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selalu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datang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tepat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waktu</w:t>
      </w:r>
      <w:proofErr w:type="spellEnd"/>
      <w:r>
        <w:rPr>
          <w:color w:val="000000" w:themeColor="text1"/>
        </w:rPr>
        <w:t xml:space="preserve">, dan </w:t>
      </w:r>
      <w:proofErr w:type="spellStart"/>
      <w:r>
        <w:rPr>
          <w:color w:val="000000" w:themeColor="text1"/>
        </w:rPr>
        <w:t>selalu</w:t>
      </w:r>
      <w:proofErr w:type="spellEnd"/>
      <w:r>
        <w:rPr>
          <w:color w:val="000000" w:themeColor="text1"/>
        </w:rPr>
        <w:t xml:space="preserve"> fast </w:t>
      </w:r>
      <w:proofErr w:type="spellStart"/>
      <w:r>
        <w:rPr>
          <w:color w:val="000000" w:themeColor="text1"/>
        </w:rPr>
        <w:t>respon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terhadap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kebutuhan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warga</w:t>
      </w:r>
      <w:proofErr w:type="spellEnd"/>
      <w:r>
        <w:rPr>
          <w:color w:val="000000" w:themeColor="text1"/>
        </w:rPr>
        <w:t xml:space="preserve"> madrasah </w:t>
      </w:r>
    </w:p>
    <w:p w14:paraId="57F35E8C" w14:textId="22288BF4" w:rsidR="00D257B0" w:rsidRPr="00C45CF7" w:rsidRDefault="00D257B0" w:rsidP="00D257B0">
      <w:pPr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 xml:space="preserve">     ______________________________________________________________________________________________________________________________</w:t>
      </w:r>
    </w:p>
    <w:p w14:paraId="2C0C992A" w14:textId="0641C0E4" w:rsidR="00FA43DB" w:rsidRDefault="00AA6105" w:rsidP="00D257B0">
      <w:pPr>
        <w:spacing w:after="0" w:line="360" w:lineRule="auto"/>
        <w:rPr>
          <w:color w:val="000000" w:themeColor="text1"/>
        </w:rPr>
      </w:pPr>
      <w:r w:rsidRPr="00C45CF7">
        <w:rPr>
          <w:color w:val="000000" w:themeColor="text1"/>
        </w:rPr>
        <w:t xml:space="preserve">4. </w:t>
      </w:r>
      <w:proofErr w:type="spellStart"/>
      <w:r w:rsidRPr="00C45CF7">
        <w:rPr>
          <w:color w:val="000000" w:themeColor="text1"/>
        </w:rPr>
        <w:t>Jelaskan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bagaimana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kepala</w:t>
      </w:r>
      <w:proofErr w:type="spellEnd"/>
      <w:r w:rsidRPr="00C45CF7">
        <w:rPr>
          <w:color w:val="000000" w:themeColor="text1"/>
        </w:rPr>
        <w:t xml:space="preserve"> madrasah </w:t>
      </w:r>
      <w:proofErr w:type="spellStart"/>
      <w:r w:rsidRPr="00C45CF7">
        <w:rPr>
          <w:color w:val="000000" w:themeColor="text1"/>
        </w:rPr>
        <w:t>mempengaruhi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semangat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kerja</w:t>
      </w:r>
      <w:proofErr w:type="spellEnd"/>
      <w:r w:rsidRPr="00C45CF7">
        <w:rPr>
          <w:color w:val="000000" w:themeColor="text1"/>
        </w:rPr>
        <w:t xml:space="preserve"> guru dan </w:t>
      </w:r>
      <w:proofErr w:type="spellStart"/>
      <w:r w:rsidRPr="00C45CF7">
        <w:rPr>
          <w:color w:val="000000" w:themeColor="text1"/>
        </w:rPr>
        <w:t>staf</w:t>
      </w:r>
      <w:proofErr w:type="spellEnd"/>
      <w:r w:rsidR="00D257B0">
        <w:rPr>
          <w:color w:val="000000" w:themeColor="text1"/>
        </w:rPr>
        <w:t>?</w:t>
      </w:r>
    </w:p>
    <w:p w14:paraId="2391AD97" w14:textId="473E0587" w:rsidR="000B4DDA" w:rsidRDefault="000B4DDA" w:rsidP="00D257B0">
      <w:pPr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 xml:space="preserve">Guru </w:t>
      </w:r>
      <w:proofErr w:type="spellStart"/>
      <w:r>
        <w:rPr>
          <w:color w:val="000000" w:themeColor="text1"/>
        </w:rPr>
        <w:t>selalu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berkoordinasi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secara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terbuka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kepada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kepala</w:t>
      </w:r>
      <w:proofErr w:type="spellEnd"/>
      <w:r>
        <w:rPr>
          <w:color w:val="000000" w:themeColor="text1"/>
        </w:rPr>
        <w:t xml:space="preserve"> madrasah </w:t>
      </w:r>
      <w:proofErr w:type="spellStart"/>
      <w:r>
        <w:rPr>
          <w:color w:val="000000" w:themeColor="text1"/>
        </w:rPr>
        <w:t>semuanya</w:t>
      </w:r>
      <w:proofErr w:type="spellEnd"/>
      <w:r>
        <w:rPr>
          <w:color w:val="000000" w:themeColor="text1"/>
        </w:rPr>
        <w:t xml:space="preserve"> demi </w:t>
      </w:r>
      <w:proofErr w:type="spellStart"/>
      <w:r>
        <w:rPr>
          <w:color w:val="000000" w:themeColor="text1"/>
        </w:rPr>
        <w:t>kemaslahatan</w:t>
      </w:r>
      <w:proofErr w:type="spellEnd"/>
      <w:r>
        <w:rPr>
          <w:color w:val="000000" w:themeColor="text1"/>
        </w:rPr>
        <w:t xml:space="preserve"> madrasah.</w:t>
      </w:r>
    </w:p>
    <w:p w14:paraId="1A0ABCD4" w14:textId="2AD3E2B4" w:rsidR="00D257B0" w:rsidRPr="00C45CF7" w:rsidRDefault="00D257B0" w:rsidP="00D257B0">
      <w:pPr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 xml:space="preserve">    ______________________________________________________________________________________________________________________________</w:t>
      </w:r>
    </w:p>
    <w:p w14:paraId="7A5CA57D" w14:textId="3166E79B" w:rsidR="00FA43DB" w:rsidRDefault="00AA6105" w:rsidP="00D257B0">
      <w:pPr>
        <w:spacing w:after="0" w:line="360" w:lineRule="auto"/>
        <w:rPr>
          <w:color w:val="000000" w:themeColor="text1"/>
        </w:rPr>
      </w:pPr>
      <w:r w:rsidRPr="00C45CF7">
        <w:rPr>
          <w:color w:val="000000" w:themeColor="text1"/>
        </w:rPr>
        <w:t xml:space="preserve">5. </w:t>
      </w:r>
      <w:proofErr w:type="spellStart"/>
      <w:r w:rsidR="008032EE" w:rsidRPr="008032EE">
        <w:rPr>
          <w:color w:val="000000" w:themeColor="text1"/>
        </w:rPr>
        <w:t>Bagaimana</w:t>
      </w:r>
      <w:proofErr w:type="spellEnd"/>
      <w:r w:rsidR="008032EE" w:rsidRPr="008032EE">
        <w:rPr>
          <w:color w:val="000000" w:themeColor="text1"/>
        </w:rPr>
        <w:t xml:space="preserve"> strategi </w:t>
      </w:r>
      <w:proofErr w:type="spellStart"/>
      <w:r w:rsidR="008032EE" w:rsidRPr="008032EE">
        <w:rPr>
          <w:color w:val="000000" w:themeColor="text1"/>
        </w:rPr>
        <w:t>komunikasi</w:t>
      </w:r>
      <w:proofErr w:type="spellEnd"/>
      <w:r w:rsidR="008032EE" w:rsidRPr="008032EE">
        <w:rPr>
          <w:color w:val="000000" w:themeColor="text1"/>
        </w:rPr>
        <w:t xml:space="preserve"> </w:t>
      </w:r>
      <w:proofErr w:type="spellStart"/>
      <w:r w:rsidR="008032EE" w:rsidRPr="008032EE">
        <w:rPr>
          <w:color w:val="000000" w:themeColor="text1"/>
        </w:rPr>
        <w:t>kepala</w:t>
      </w:r>
      <w:proofErr w:type="spellEnd"/>
      <w:r w:rsidR="008032EE" w:rsidRPr="008032EE">
        <w:rPr>
          <w:color w:val="000000" w:themeColor="text1"/>
        </w:rPr>
        <w:t xml:space="preserve"> madrasah </w:t>
      </w:r>
      <w:proofErr w:type="spellStart"/>
      <w:r w:rsidR="008032EE" w:rsidRPr="008032EE">
        <w:rPr>
          <w:color w:val="000000" w:themeColor="text1"/>
        </w:rPr>
        <w:t>dalam</w:t>
      </w:r>
      <w:proofErr w:type="spellEnd"/>
      <w:r w:rsidR="008032EE" w:rsidRPr="008032EE">
        <w:rPr>
          <w:color w:val="000000" w:themeColor="text1"/>
        </w:rPr>
        <w:t xml:space="preserve"> </w:t>
      </w:r>
      <w:proofErr w:type="spellStart"/>
      <w:r w:rsidR="008032EE" w:rsidRPr="008032EE">
        <w:rPr>
          <w:color w:val="000000" w:themeColor="text1"/>
        </w:rPr>
        <w:t>menyampaikan</w:t>
      </w:r>
      <w:proofErr w:type="spellEnd"/>
      <w:r w:rsidR="008032EE" w:rsidRPr="008032EE">
        <w:rPr>
          <w:color w:val="000000" w:themeColor="text1"/>
        </w:rPr>
        <w:t xml:space="preserve"> </w:t>
      </w:r>
      <w:proofErr w:type="spellStart"/>
      <w:r w:rsidR="008032EE" w:rsidRPr="008032EE">
        <w:rPr>
          <w:color w:val="000000" w:themeColor="text1"/>
        </w:rPr>
        <w:t>visi</w:t>
      </w:r>
      <w:proofErr w:type="spellEnd"/>
      <w:r w:rsidR="008032EE" w:rsidRPr="008032EE">
        <w:rPr>
          <w:color w:val="000000" w:themeColor="text1"/>
        </w:rPr>
        <w:t xml:space="preserve"> dan </w:t>
      </w:r>
      <w:proofErr w:type="spellStart"/>
      <w:r w:rsidR="008032EE" w:rsidRPr="008032EE">
        <w:rPr>
          <w:color w:val="000000" w:themeColor="text1"/>
        </w:rPr>
        <w:t>misi</w:t>
      </w:r>
      <w:proofErr w:type="spellEnd"/>
      <w:r w:rsidR="008032EE" w:rsidRPr="008032EE">
        <w:rPr>
          <w:color w:val="000000" w:themeColor="text1"/>
        </w:rPr>
        <w:t>?</w:t>
      </w:r>
    </w:p>
    <w:p w14:paraId="53CFFDCC" w14:textId="6B1C46A4" w:rsidR="000B4DDA" w:rsidRDefault="000B4DDA" w:rsidP="00D257B0">
      <w:pPr>
        <w:spacing w:after="0" w:line="360" w:lineRule="auto"/>
        <w:rPr>
          <w:color w:val="000000" w:themeColor="text1"/>
        </w:rPr>
      </w:pPr>
      <w:proofErr w:type="spellStart"/>
      <w:r>
        <w:rPr>
          <w:color w:val="000000" w:themeColor="text1"/>
        </w:rPr>
        <w:t>Visi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misi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dievaluasi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tiap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rapat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dinas</w:t>
      </w:r>
      <w:proofErr w:type="spellEnd"/>
      <w:r>
        <w:rPr>
          <w:color w:val="000000" w:themeColor="text1"/>
        </w:rPr>
        <w:t xml:space="preserve"> Bersama guru. </w:t>
      </w:r>
      <w:proofErr w:type="spellStart"/>
      <w:r>
        <w:rPr>
          <w:color w:val="000000" w:themeColor="text1"/>
        </w:rPr>
        <w:t>Sebelum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ada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pelaksanaan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kegiatan</w:t>
      </w:r>
      <w:proofErr w:type="spellEnd"/>
      <w:r>
        <w:rPr>
          <w:color w:val="000000" w:themeColor="text1"/>
        </w:rPr>
        <w:t xml:space="preserve"> guru </w:t>
      </w:r>
      <w:proofErr w:type="spellStart"/>
      <w:r>
        <w:rPr>
          <w:color w:val="000000" w:themeColor="text1"/>
        </w:rPr>
        <w:t>selalu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melaporkan</w:t>
      </w:r>
      <w:proofErr w:type="spellEnd"/>
      <w:r>
        <w:rPr>
          <w:color w:val="000000" w:themeColor="text1"/>
        </w:rPr>
        <w:t xml:space="preserve"> dan </w:t>
      </w:r>
      <w:proofErr w:type="spellStart"/>
      <w:r>
        <w:rPr>
          <w:color w:val="000000" w:themeColor="text1"/>
        </w:rPr>
        <w:t>mengkomunikasikan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rencana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kegiatan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rencana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anggaran</w:t>
      </w:r>
      <w:proofErr w:type="spellEnd"/>
      <w:r>
        <w:rPr>
          <w:color w:val="000000" w:themeColor="text1"/>
        </w:rPr>
        <w:t xml:space="preserve">, dan </w:t>
      </w:r>
      <w:proofErr w:type="spellStart"/>
      <w:r>
        <w:rPr>
          <w:color w:val="000000" w:themeColor="text1"/>
        </w:rPr>
        <w:t>laporan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secara</w:t>
      </w:r>
      <w:proofErr w:type="spellEnd"/>
      <w:r>
        <w:rPr>
          <w:color w:val="000000" w:themeColor="text1"/>
        </w:rPr>
        <w:t xml:space="preserve"> detail </w:t>
      </w:r>
      <w:proofErr w:type="spellStart"/>
      <w:r>
        <w:rPr>
          <w:color w:val="000000" w:themeColor="text1"/>
        </w:rPr>
        <w:t>kepada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kepala</w:t>
      </w:r>
      <w:proofErr w:type="spellEnd"/>
      <w:r>
        <w:rPr>
          <w:color w:val="000000" w:themeColor="text1"/>
        </w:rPr>
        <w:t xml:space="preserve"> madrasah </w:t>
      </w:r>
    </w:p>
    <w:p w14:paraId="5B75C6BF" w14:textId="3BA9174E" w:rsidR="00D257B0" w:rsidRPr="00C45CF7" w:rsidRDefault="00D257B0" w:rsidP="00D257B0">
      <w:pPr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 xml:space="preserve">     ______________________________________________________________________________________________________________________________</w:t>
      </w:r>
    </w:p>
    <w:p w14:paraId="4F45A651" w14:textId="36CEF352" w:rsidR="00FA43DB" w:rsidRDefault="00AA6105" w:rsidP="00D257B0">
      <w:pPr>
        <w:spacing w:after="0" w:line="360" w:lineRule="auto"/>
        <w:rPr>
          <w:color w:val="000000" w:themeColor="text1"/>
        </w:rPr>
      </w:pPr>
      <w:r w:rsidRPr="00C45CF7">
        <w:rPr>
          <w:color w:val="000000" w:themeColor="text1"/>
        </w:rPr>
        <w:t xml:space="preserve">6. </w:t>
      </w:r>
      <w:proofErr w:type="spellStart"/>
      <w:r w:rsidR="008032EE" w:rsidRPr="008032EE">
        <w:rPr>
          <w:color w:val="000000" w:themeColor="text1"/>
        </w:rPr>
        <w:t>Berikan</w:t>
      </w:r>
      <w:proofErr w:type="spellEnd"/>
      <w:r w:rsidR="008032EE" w:rsidRPr="008032EE">
        <w:rPr>
          <w:color w:val="000000" w:themeColor="text1"/>
        </w:rPr>
        <w:t xml:space="preserve"> </w:t>
      </w:r>
      <w:proofErr w:type="spellStart"/>
      <w:r w:rsidR="008032EE" w:rsidRPr="008032EE">
        <w:rPr>
          <w:color w:val="000000" w:themeColor="text1"/>
        </w:rPr>
        <w:t>contoh</w:t>
      </w:r>
      <w:proofErr w:type="spellEnd"/>
      <w:r w:rsidR="008032EE" w:rsidRPr="008032EE">
        <w:rPr>
          <w:color w:val="000000" w:themeColor="text1"/>
        </w:rPr>
        <w:t xml:space="preserve"> </w:t>
      </w:r>
      <w:proofErr w:type="spellStart"/>
      <w:r w:rsidR="008032EE" w:rsidRPr="008032EE">
        <w:rPr>
          <w:color w:val="000000" w:themeColor="text1"/>
        </w:rPr>
        <w:t>penghargaan</w:t>
      </w:r>
      <w:proofErr w:type="spellEnd"/>
      <w:r w:rsidR="008032EE" w:rsidRPr="008032EE">
        <w:rPr>
          <w:color w:val="000000" w:themeColor="text1"/>
        </w:rPr>
        <w:t xml:space="preserve"> </w:t>
      </w:r>
      <w:proofErr w:type="spellStart"/>
      <w:r w:rsidR="008032EE" w:rsidRPr="008032EE">
        <w:rPr>
          <w:color w:val="000000" w:themeColor="text1"/>
        </w:rPr>
        <w:t>atau</w:t>
      </w:r>
      <w:proofErr w:type="spellEnd"/>
      <w:r w:rsidR="008032EE" w:rsidRPr="008032EE">
        <w:rPr>
          <w:color w:val="000000" w:themeColor="text1"/>
        </w:rPr>
        <w:t xml:space="preserve"> </w:t>
      </w:r>
      <w:proofErr w:type="spellStart"/>
      <w:r w:rsidR="008032EE" w:rsidRPr="008032EE">
        <w:rPr>
          <w:color w:val="000000" w:themeColor="text1"/>
        </w:rPr>
        <w:t>apresiasi</w:t>
      </w:r>
      <w:proofErr w:type="spellEnd"/>
      <w:r w:rsidR="008032EE" w:rsidRPr="008032EE">
        <w:rPr>
          <w:color w:val="000000" w:themeColor="text1"/>
        </w:rPr>
        <w:t xml:space="preserve"> yang </w:t>
      </w:r>
      <w:proofErr w:type="spellStart"/>
      <w:r w:rsidR="008032EE" w:rsidRPr="008032EE">
        <w:rPr>
          <w:color w:val="000000" w:themeColor="text1"/>
        </w:rPr>
        <w:t>pernah</w:t>
      </w:r>
      <w:proofErr w:type="spellEnd"/>
      <w:r w:rsidR="008032EE" w:rsidRPr="008032EE">
        <w:rPr>
          <w:color w:val="000000" w:themeColor="text1"/>
        </w:rPr>
        <w:t xml:space="preserve"> </w:t>
      </w:r>
      <w:proofErr w:type="spellStart"/>
      <w:r w:rsidR="008032EE" w:rsidRPr="008032EE">
        <w:rPr>
          <w:color w:val="000000" w:themeColor="text1"/>
        </w:rPr>
        <w:t>diberikan</w:t>
      </w:r>
      <w:proofErr w:type="spellEnd"/>
      <w:r w:rsidR="008032EE" w:rsidRPr="008032EE">
        <w:rPr>
          <w:color w:val="000000" w:themeColor="text1"/>
        </w:rPr>
        <w:t xml:space="preserve"> </w:t>
      </w:r>
      <w:proofErr w:type="spellStart"/>
      <w:r w:rsidR="008032EE" w:rsidRPr="008032EE">
        <w:rPr>
          <w:color w:val="000000" w:themeColor="text1"/>
        </w:rPr>
        <w:t>kepala</w:t>
      </w:r>
      <w:proofErr w:type="spellEnd"/>
      <w:r w:rsidR="008032EE" w:rsidRPr="008032EE">
        <w:rPr>
          <w:color w:val="000000" w:themeColor="text1"/>
        </w:rPr>
        <w:t xml:space="preserve"> madrasah?</w:t>
      </w:r>
    </w:p>
    <w:p w14:paraId="3C596070" w14:textId="0A04422F" w:rsidR="000B4DDA" w:rsidRDefault="000B4DDA" w:rsidP="00D257B0">
      <w:pPr>
        <w:spacing w:after="0" w:line="360" w:lineRule="auto"/>
        <w:rPr>
          <w:color w:val="000000" w:themeColor="text1"/>
        </w:rPr>
      </w:pPr>
      <w:proofErr w:type="spellStart"/>
      <w:r>
        <w:rPr>
          <w:color w:val="000000" w:themeColor="text1"/>
        </w:rPr>
        <w:t>Penghargaan</w:t>
      </w:r>
      <w:proofErr w:type="spellEnd"/>
      <w:r>
        <w:rPr>
          <w:color w:val="000000" w:themeColor="text1"/>
        </w:rPr>
        <w:t xml:space="preserve"> yang </w:t>
      </w:r>
      <w:proofErr w:type="spellStart"/>
      <w:r>
        <w:rPr>
          <w:color w:val="000000" w:themeColor="text1"/>
        </w:rPr>
        <w:t>diberikan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bergantung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dari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kejuaraan</w:t>
      </w:r>
      <w:proofErr w:type="spellEnd"/>
      <w:r>
        <w:rPr>
          <w:color w:val="000000" w:themeColor="text1"/>
        </w:rPr>
        <w:t xml:space="preserve"> yang </w:t>
      </w:r>
      <w:proofErr w:type="spellStart"/>
      <w:r>
        <w:rPr>
          <w:color w:val="000000" w:themeColor="text1"/>
        </w:rPr>
        <w:t>diperoleh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bisa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berupa</w:t>
      </w:r>
      <w:proofErr w:type="spellEnd"/>
      <w:r>
        <w:rPr>
          <w:color w:val="000000" w:themeColor="text1"/>
        </w:rPr>
        <w:t xml:space="preserve"> uang </w:t>
      </w:r>
      <w:proofErr w:type="spellStart"/>
      <w:r>
        <w:rPr>
          <w:color w:val="000000" w:themeColor="text1"/>
        </w:rPr>
        <w:t>maupun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barang</w:t>
      </w:r>
      <w:proofErr w:type="spellEnd"/>
      <w:r>
        <w:rPr>
          <w:color w:val="000000" w:themeColor="text1"/>
        </w:rPr>
        <w:t xml:space="preserve"> yang </w:t>
      </w:r>
      <w:proofErr w:type="spellStart"/>
      <w:r>
        <w:rPr>
          <w:color w:val="000000" w:themeColor="text1"/>
        </w:rPr>
        <w:t>memang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bermanfaat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bagi</w:t>
      </w:r>
      <w:proofErr w:type="spellEnd"/>
      <w:r>
        <w:rPr>
          <w:color w:val="000000" w:themeColor="text1"/>
        </w:rPr>
        <w:t xml:space="preserve"> guru</w:t>
      </w:r>
    </w:p>
    <w:p w14:paraId="0DB9AEA5" w14:textId="691B0CFD" w:rsidR="00D257B0" w:rsidRPr="00C45CF7" w:rsidRDefault="00D257B0" w:rsidP="00134B90">
      <w:pPr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 xml:space="preserve">     </w:t>
      </w:r>
    </w:p>
    <w:p w14:paraId="2F041E33" w14:textId="47435CDF" w:rsidR="00FA43DB" w:rsidRDefault="00134B90" w:rsidP="00D257B0">
      <w:pPr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>7</w:t>
      </w:r>
      <w:r w:rsidR="00AA6105" w:rsidRPr="00C45CF7">
        <w:rPr>
          <w:color w:val="000000" w:themeColor="text1"/>
        </w:rPr>
        <w:t xml:space="preserve">. </w:t>
      </w:r>
      <w:proofErr w:type="spellStart"/>
      <w:r w:rsidR="00AA6105" w:rsidRPr="00C45CF7">
        <w:rPr>
          <w:color w:val="000000" w:themeColor="text1"/>
        </w:rPr>
        <w:t>Menurut</w:t>
      </w:r>
      <w:proofErr w:type="spellEnd"/>
      <w:r w:rsidR="00AA6105" w:rsidRPr="00C45CF7">
        <w:rPr>
          <w:color w:val="000000" w:themeColor="text1"/>
        </w:rPr>
        <w:t xml:space="preserve"> Anda, </w:t>
      </w:r>
      <w:proofErr w:type="spellStart"/>
      <w:r w:rsidR="00AA6105" w:rsidRPr="00C45CF7">
        <w:rPr>
          <w:color w:val="000000" w:themeColor="text1"/>
        </w:rPr>
        <w:t>apa</w:t>
      </w:r>
      <w:proofErr w:type="spellEnd"/>
      <w:r w:rsidR="00AA6105" w:rsidRPr="00C45CF7">
        <w:rPr>
          <w:color w:val="000000" w:themeColor="text1"/>
        </w:rPr>
        <w:t xml:space="preserve"> </w:t>
      </w:r>
      <w:proofErr w:type="spellStart"/>
      <w:r w:rsidR="00AA6105" w:rsidRPr="00C45CF7">
        <w:rPr>
          <w:color w:val="000000" w:themeColor="text1"/>
        </w:rPr>
        <w:t>bentuk</w:t>
      </w:r>
      <w:proofErr w:type="spellEnd"/>
      <w:r w:rsidR="00AA6105" w:rsidRPr="00C45CF7">
        <w:rPr>
          <w:color w:val="000000" w:themeColor="text1"/>
        </w:rPr>
        <w:t xml:space="preserve"> </w:t>
      </w:r>
      <w:proofErr w:type="spellStart"/>
      <w:r w:rsidR="00AA6105" w:rsidRPr="00C45CF7">
        <w:rPr>
          <w:color w:val="000000" w:themeColor="text1"/>
        </w:rPr>
        <w:t>nyata</w:t>
      </w:r>
      <w:proofErr w:type="spellEnd"/>
      <w:r w:rsidR="00AA6105" w:rsidRPr="00C45CF7">
        <w:rPr>
          <w:color w:val="000000" w:themeColor="text1"/>
        </w:rPr>
        <w:t xml:space="preserve"> </w:t>
      </w:r>
      <w:proofErr w:type="spellStart"/>
      <w:r w:rsidR="00AA6105" w:rsidRPr="00C45CF7">
        <w:rPr>
          <w:color w:val="000000" w:themeColor="text1"/>
        </w:rPr>
        <w:t>budaya</w:t>
      </w:r>
      <w:proofErr w:type="spellEnd"/>
      <w:r w:rsidR="00AA6105" w:rsidRPr="00C45CF7">
        <w:rPr>
          <w:color w:val="000000" w:themeColor="text1"/>
        </w:rPr>
        <w:t xml:space="preserve"> </w:t>
      </w:r>
      <w:proofErr w:type="spellStart"/>
      <w:r w:rsidR="00AA6105" w:rsidRPr="00C45CF7">
        <w:rPr>
          <w:color w:val="000000" w:themeColor="text1"/>
        </w:rPr>
        <w:t>mutu</w:t>
      </w:r>
      <w:proofErr w:type="spellEnd"/>
      <w:r w:rsidR="00AA6105" w:rsidRPr="00C45CF7">
        <w:rPr>
          <w:color w:val="000000" w:themeColor="text1"/>
        </w:rPr>
        <w:t xml:space="preserve"> yang </w:t>
      </w:r>
      <w:proofErr w:type="spellStart"/>
      <w:r w:rsidR="00AA6105" w:rsidRPr="00C45CF7">
        <w:rPr>
          <w:color w:val="000000" w:themeColor="text1"/>
        </w:rPr>
        <w:t>sudah</w:t>
      </w:r>
      <w:proofErr w:type="spellEnd"/>
      <w:r w:rsidR="00AA6105" w:rsidRPr="00C45CF7">
        <w:rPr>
          <w:color w:val="000000" w:themeColor="text1"/>
        </w:rPr>
        <w:t xml:space="preserve"> </w:t>
      </w:r>
      <w:proofErr w:type="spellStart"/>
      <w:r w:rsidR="00AA6105" w:rsidRPr="00C45CF7">
        <w:rPr>
          <w:color w:val="000000" w:themeColor="text1"/>
        </w:rPr>
        <w:t>terwujud</w:t>
      </w:r>
      <w:proofErr w:type="spellEnd"/>
      <w:r w:rsidR="00AA6105" w:rsidRPr="00C45CF7">
        <w:rPr>
          <w:color w:val="000000" w:themeColor="text1"/>
        </w:rPr>
        <w:t xml:space="preserve"> di madrasah </w:t>
      </w:r>
      <w:proofErr w:type="spellStart"/>
      <w:r w:rsidR="00AA6105" w:rsidRPr="00C45CF7">
        <w:rPr>
          <w:color w:val="000000" w:themeColor="text1"/>
        </w:rPr>
        <w:t>ini</w:t>
      </w:r>
      <w:proofErr w:type="spellEnd"/>
      <w:r w:rsidR="00AA6105" w:rsidRPr="00C45CF7">
        <w:rPr>
          <w:color w:val="000000" w:themeColor="text1"/>
        </w:rPr>
        <w:t>?</w:t>
      </w:r>
    </w:p>
    <w:p w14:paraId="7E4E9F77" w14:textId="515BFF92" w:rsidR="00281DEC" w:rsidRDefault="00281DEC" w:rsidP="00D257B0">
      <w:pPr>
        <w:spacing w:after="0" w:line="360" w:lineRule="auto"/>
        <w:rPr>
          <w:color w:val="000000" w:themeColor="text1"/>
        </w:rPr>
      </w:pPr>
      <w:proofErr w:type="spellStart"/>
      <w:r>
        <w:rPr>
          <w:color w:val="000000" w:themeColor="text1"/>
        </w:rPr>
        <w:t>Kepemimpinan</w:t>
      </w:r>
      <w:proofErr w:type="spellEnd"/>
      <w:r>
        <w:rPr>
          <w:color w:val="000000" w:themeColor="text1"/>
        </w:rPr>
        <w:t xml:space="preserve"> yang </w:t>
      </w:r>
      <w:proofErr w:type="spellStart"/>
      <w:r>
        <w:rPr>
          <w:color w:val="000000" w:themeColor="text1"/>
        </w:rPr>
        <w:t>berjalan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kolaboratif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visi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misi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menginspirasi</w:t>
      </w:r>
      <w:proofErr w:type="spellEnd"/>
      <w:r>
        <w:rPr>
          <w:color w:val="000000" w:themeColor="text1"/>
        </w:rPr>
        <w:t xml:space="preserve"> pada guru dan </w:t>
      </w:r>
      <w:proofErr w:type="spellStart"/>
      <w:r>
        <w:rPr>
          <w:color w:val="000000" w:themeColor="text1"/>
        </w:rPr>
        <w:t>semua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warga</w:t>
      </w:r>
      <w:proofErr w:type="spellEnd"/>
      <w:r>
        <w:rPr>
          <w:color w:val="000000" w:themeColor="text1"/>
        </w:rPr>
        <w:t xml:space="preserve"> madrasah</w:t>
      </w:r>
    </w:p>
    <w:p w14:paraId="7CDCC3C3" w14:textId="3A9EA927" w:rsidR="00D257B0" w:rsidRPr="00C45CF7" w:rsidRDefault="00D257B0" w:rsidP="00D257B0">
      <w:pPr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 xml:space="preserve">     ______________________________________________________________________________________________________________________________</w:t>
      </w:r>
    </w:p>
    <w:p w14:paraId="4C075B86" w14:textId="51686E10" w:rsidR="00FA43DB" w:rsidRDefault="00AA6105" w:rsidP="00D257B0">
      <w:pPr>
        <w:spacing w:after="0" w:line="360" w:lineRule="auto"/>
        <w:rPr>
          <w:color w:val="000000" w:themeColor="text1"/>
        </w:rPr>
      </w:pPr>
      <w:r w:rsidRPr="00C45CF7">
        <w:rPr>
          <w:color w:val="000000" w:themeColor="text1"/>
        </w:rPr>
        <w:t xml:space="preserve">9. </w:t>
      </w:r>
      <w:proofErr w:type="spellStart"/>
      <w:r w:rsidRPr="00C45CF7">
        <w:rPr>
          <w:color w:val="000000" w:themeColor="text1"/>
        </w:rPr>
        <w:t>Bagaimana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kepala</w:t>
      </w:r>
      <w:proofErr w:type="spellEnd"/>
      <w:r w:rsidRPr="00C45CF7">
        <w:rPr>
          <w:color w:val="000000" w:themeColor="text1"/>
        </w:rPr>
        <w:t xml:space="preserve"> madrasah </w:t>
      </w:r>
      <w:proofErr w:type="spellStart"/>
      <w:r w:rsidRPr="00C45CF7">
        <w:rPr>
          <w:color w:val="000000" w:themeColor="text1"/>
        </w:rPr>
        <w:t>menindaklanjuti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masalah</w:t>
      </w:r>
      <w:proofErr w:type="spellEnd"/>
      <w:r w:rsidRPr="00C45CF7">
        <w:rPr>
          <w:color w:val="000000" w:themeColor="text1"/>
        </w:rPr>
        <w:t xml:space="preserve"> yang </w:t>
      </w:r>
      <w:proofErr w:type="spellStart"/>
      <w:r w:rsidRPr="00C45CF7">
        <w:rPr>
          <w:color w:val="000000" w:themeColor="text1"/>
        </w:rPr>
        <w:t>muncul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dalam</w:t>
      </w:r>
      <w:proofErr w:type="spellEnd"/>
      <w:r w:rsidRPr="00C45CF7">
        <w:rPr>
          <w:color w:val="000000" w:themeColor="text1"/>
        </w:rPr>
        <w:t xml:space="preserve"> proses </w:t>
      </w:r>
      <w:proofErr w:type="spellStart"/>
      <w:r w:rsidRPr="00C45CF7">
        <w:rPr>
          <w:color w:val="000000" w:themeColor="text1"/>
        </w:rPr>
        <w:t>belajar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mengajar</w:t>
      </w:r>
      <w:proofErr w:type="spellEnd"/>
      <w:r w:rsidRPr="00C45CF7">
        <w:rPr>
          <w:color w:val="000000" w:themeColor="text1"/>
        </w:rPr>
        <w:t>?</w:t>
      </w:r>
    </w:p>
    <w:p w14:paraId="2E53367A" w14:textId="6E8BCE2C" w:rsidR="00281DEC" w:rsidRDefault="00281DEC" w:rsidP="00D257B0">
      <w:pPr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 xml:space="preserve">Ada </w:t>
      </w:r>
      <w:proofErr w:type="spellStart"/>
      <w:r>
        <w:rPr>
          <w:color w:val="000000" w:themeColor="text1"/>
        </w:rPr>
        <w:t>beberapa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tahap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penyelesaian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dalam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masalah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diawali</w:t>
      </w:r>
      <w:proofErr w:type="spellEnd"/>
      <w:r>
        <w:rPr>
          <w:color w:val="000000" w:themeColor="text1"/>
        </w:rPr>
        <w:t xml:space="preserve"> di </w:t>
      </w:r>
      <w:proofErr w:type="spellStart"/>
      <w:r>
        <w:rPr>
          <w:color w:val="000000" w:themeColor="text1"/>
        </w:rPr>
        <w:t>bantu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dengan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mudabbir</w:t>
      </w:r>
      <w:proofErr w:type="spellEnd"/>
      <w:r>
        <w:rPr>
          <w:color w:val="000000" w:themeColor="text1"/>
        </w:rPr>
        <w:t>/</w:t>
      </w:r>
      <w:proofErr w:type="spellStart"/>
      <w:r>
        <w:rPr>
          <w:color w:val="000000" w:themeColor="text1"/>
        </w:rPr>
        <w:t>wali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marhalah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setelah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wali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marhalah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jika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belum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bisa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terselesaikan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makan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wali</w:t>
      </w:r>
      <w:proofErr w:type="spellEnd"/>
      <w:r>
        <w:rPr>
          <w:color w:val="000000" w:themeColor="text1"/>
        </w:rPr>
        <w:t xml:space="preserve"> </w:t>
      </w:r>
      <w:proofErr w:type="spellStart"/>
      <w:proofErr w:type="gramStart"/>
      <w:r>
        <w:rPr>
          <w:color w:val="000000" w:themeColor="text1"/>
        </w:rPr>
        <w:t>ke;las</w:t>
      </w:r>
      <w:proofErr w:type="spellEnd"/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lanjut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ke</w:t>
      </w:r>
      <w:proofErr w:type="spellEnd"/>
      <w:r>
        <w:rPr>
          <w:color w:val="000000" w:themeColor="text1"/>
        </w:rPr>
        <w:t xml:space="preserve"> guru BK  </w:t>
      </w:r>
      <w:proofErr w:type="spellStart"/>
      <w:r>
        <w:rPr>
          <w:color w:val="000000" w:themeColor="text1"/>
        </w:rPr>
        <w:t>setelah</w:t>
      </w:r>
      <w:proofErr w:type="spellEnd"/>
      <w:r>
        <w:rPr>
          <w:color w:val="000000" w:themeColor="text1"/>
        </w:rPr>
        <w:t xml:space="preserve"> k BK </w:t>
      </w:r>
      <w:proofErr w:type="spellStart"/>
      <w:r>
        <w:rPr>
          <w:color w:val="000000" w:themeColor="text1"/>
        </w:rPr>
        <w:t>masih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belum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tuntas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maka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akan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dbantu</w:t>
      </w:r>
      <w:proofErr w:type="spellEnd"/>
      <w:r>
        <w:rPr>
          <w:color w:val="000000" w:themeColor="text1"/>
        </w:rPr>
        <w:t xml:space="preserve"> oleh </w:t>
      </w:r>
      <w:r w:rsidR="00534D79">
        <w:rPr>
          <w:color w:val="000000" w:themeColor="text1"/>
        </w:rPr>
        <w:t xml:space="preserve">waka dan </w:t>
      </w:r>
      <w:proofErr w:type="spellStart"/>
      <w:r w:rsidR="00534D79">
        <w:rPr>
          <w:color w:val="000000" w:themeColor="text1"/>
        </w:rPr>
        <w:t>jika</w:t>
      </w:r>
      <w:proofErr w:type="spellEnd"/>
      <w:r w:rsidR="00534D79">
        <w:rPr>
          <w:color w:val="000000" w:themeColor="text1"/>
        </w:rPr>
        <w:t xml:space="preserve"> </w:t>
      </w:r>
      <w:proofErr w:type="spellStart"/>
      <w:r w:rsidR="00534D79">
        <w:rPr>
          <w:color w:val="000000" w:themeColor="text1"/>
        </w:rPr>
        <w:t>masih</w:t>
      </w:r>
      <w:proofErr w:type="spellEnd"/>
      <w:r w:rsidR="00534D79">
        <w:rPr>
          <w:color w:val="000000" w:themeColor="text1"/>
        </w:rPr>
        <w:t xml:space="preserve"> </w:t>
      </w:r>
      <w:proofErr w:type="spellStart"/>
      <w:r w:rsidR="00534D79">
        <w:rPr>
          <w:color w:val="000000" w:themeColor="text1"/>
        </w:rPr>
        <w:t>belum</w:t>
      </w:r>
      <w:proofErr w:type="spellEnd"/>
      <w:r w:rsidR="00534D79">
        <w:rPr>
          <w:color w:val="000000" w:themeColor="text1"/>
        </w:rPr>
        <w:t xml:space="preserve"> </w:t>
      </w:r>
      <w:proofErr w:type="spellStart"/>
      <w:r w:rsidR="00534D79">
        <w:rPr>
          <w:color w:val="000000" w:themeColor="text1"/>
        </w:rPr>
        <w:t>akan</w:t>
      </w:r>
      <w:proofErr w:type="spellEnd"/>
      <w:r w:rsidR="00534D79">
        <w:rPr>
          <w:color w:val="000000" w:themeColor="text1"/>
        </w:rPr>
        <w:t xml:space="preserve"> </w:t>
      </w:r>
      <w:proofErr w:type="spellStart"/>
      <w:r w:rsidR="00534D79">
        <w:rPr>
          <w:color w:val="000000" w:themeColor="text1"/>
        </w:rPr>
        <w:t>dibantu</w:t>
      </w:r>
      <w:proofErr w:type="spellEnd"/>
      <w:r w:rsidR="00534D79">
        <w:rPr>
          <w:color w:val="000000" w:themeColor="text1"/>
        </w:rPr>
        <w:t xml:space="preserve"> </w:t>
      </w:r>
      <w:proofErr w:type="spellStart"/>
      <w:r w:rsidR="00534D79">
        <w:rPr>
          <w:color w:val="000000" w:themeColor="text1"/>
        </w:rPr>
        <w:t>kepala</w:t>
      </w:r>
      <w:proofErr w:type="spellEnd"/>
      <w:r w:rsidR="00534D79">
        <w:rPr>
          <w:color w:val="000000" w:themeColor="text1"/>
        </w:rPr>
        <w:t xml:space="preserve"> madrasah</w:t>
      </w:r>
    </w:p>
    <w:p w14:paraId="76D52252" w14:textId="03CD7FA9" w:rsidR="00D257B0" w:rsidRPr="00C45CF7" w:rsidRDefault="00D257B0" w:rsidP="00D257B0">
      <w:pPr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 xml:space="preserve">     ______________________________________________________________________________________________________________________________</w:t>
      </w:r>
    </w:p>
    <w:p w14:paraId="514F0B14" w14:textId="691DE855" w:rsidR="00FA43DB" w:rsidRDefault="00AA6105" w:rsidP="00D257B0">
      <w:pPr>
        <w:spacing w:after="0" w:line="360" w:lineRule="auto"/>
        <w:rPr>
          <w:color w:val="000000" w:themeColor="text1"/>
        </w:rPr>
      </w:pPr>
      <w:r w:rsidRPr="00C45CF7">
        <w:rPr>
          <w:color w:val="000000" w:themeColor="text1"/>
        </w:rPr>
        <w:t xml:space="preserve">10. </w:t>
      </w:r>
      <w:proofErr w:type="spellStart"/>
      <w:r w:rsidRPr="00C45CF7">
        <w:rPr>
          <w:color w:val="000000" w:themeColor="text1"/>
        </w:rPr>
        <w:t>Menurut</w:t>
      </w:r>
      <w:proofErr w:type="spellEnd"/>
      <w:r w:rsidRPr="00C45CF7">
        <w:rPr>
          <w:color w:val="000000" w:themeColor="text1"/>
        </w:rPr>
        <w:t xml:space="preserve"> Anda, </w:t>
      </w:r>
      <w:proofErr w:type="spellStart"/>
      <w:r w:rsidRPr="00C45CF7">
        <w:rPr>
          <w:color w:val="000000" w:themeColor="text1"/>
        </w:rPr>
        <w:t>sejauh</w:t>
      </w:r>
      <w:proofErr w:type="spellEnd"/>
      <w:r w:rsidRPr="00C45CF7">
        <w:rPr>
          <w:color w:val="000000" w:themeColor="text1"/>
        </w:rPr>
        <w:t xml:space="preserve"> mana </w:t>
      </w:r>
      <w:proofErr w:type="spellStart"/>
      <w:r w:rsidRPr="00C45CF7">
        <w:rPr>
          <w:color w:val="000000" w:themeColor="text1"/>
        </w:rPr>
        <w:t>kepemimpinan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kepala</w:t>
      </w:r>
      <w:proofErr w:type="spellEnd"/>
      <w:r w:rsidRPr="00C45CF7">
        <w:rPr>
          <w:color w:val="000000" w:themeColor="text1"/>
        </w:rPr>
        <w:t xml:space="preserve"> madrasah </w:t>
      </w:r>
      <w:proofErr w:type="spellStart"/>
      <w:r w:rsidRPr="00C45CF7">
        <w:rPr>
          <w:color w:val="000000" w:themeColor="text1"/>
        </w:rPr>
        <w:t>berdampak</w:t>
      </w:r>
      <w:proofErr w:type="spellEnd"/>
      <w:r w:rsidRPr="00C45CF7">
        <w:rPr>
          <w:color w:val="000000" w:themeColor="text1"/>
        </w:rPr>
        <w:t xml:space="preserve"> pada </w:t>
      </w:r>
      <w:proofErr w:type="spellStart"/>
      <w:r w:rsidRPr="00C45CF7">
        <w:rPr>
          <w:color w:val="000000" w:themeColor="text1"/>
        </w:rPr>
        <w:t>mutu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pendidikan</w:t>
      </w:r>
      <w:proofErr w:type="spellEnd"/>
      <w:r w:rsidRPr="00C45CF7">
        <w:rPr>
          <w:color w:val="000000" w:themeColor="text1"/>
        </w:rPr>
        <w:t>?</w:t>
      </w:r>
    </w:p>
    <w:p w14:paraId="3B66E4F0" w14:textId="5C789D9E" w:rsidR="00281DEC" w:rsidRDefault="00281DEC" w:rsidP="00D257B0">
      <w:pPr>
        <w:spacing w:after="0" w:line="360" w:lineRule="auto"/>
        <w:rPr>
          <w:color w:val="000000" w:themeColor="text1"/>
        </w:rPr>
      </w:pPr>
      <w:proofErr w:type="spellStart"/>
      <w:r>
        <w:rPr>
          <w:color w:val="000000" w:themeColor="text1"/>
        </w:rPr>
        <w:t>Pemimpin</w:t>
      </w:r>
      <w:proofErr w:type="spellEnd"/>
      <w:r>
        <w:rPr>
          <w:color w:val="000000" w:themeColor="text1"/>
        </w:rPr>
        <w:t>/</w:t>
      </w:r>
      <w:proofErr w:type="spellStart"/>
      <w:r>
        <w:rPr>
          <w:color w:val="000000" w:themeColor="text1"/>
        </w:rPr>
        <w:t>kepala</w:t>
      </w:r>
      <w:proofErr w:type="spellEnd"/>
      <w:r>
        <w:rPr>
          <w:color w:val="000000" w:themeColor="text1"/>
        </w:rPr>
        <w:t xml:space="preserve"> madrasah </w:t>
      </w:r>
      <w:proofErr w:type="spellStart"/>
      <w:r>
        <w:rPr>
          <w:color w:val="000000" w:themeColor="text1"/>
        </w:rPr>
        <w:t>selalu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melakukan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evaluasi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kinerja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seetiap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tahun</w:t>
      </w:r>
      <w:proofErr w:type="spellEnd"/>
      <w:r>
        <w:rPr>
          <w:color w:val="000000" w:themeColor="text1"/>
        </w:rPr>
        <w:t xml:space="preserve"> dan </w:t>
      </w:r>
      <w:proofErr w:type="spellStart"/>
      <w:r w:rsidR="00534D79">
        <w:rPr>
          <w:color w:val="000000" w:themeColor="text1"/>
        </w:rPr>
        <w:t>mengadakan</w:t>
      </w:r>
      <w:proofErr w:type="spellEnd"/>
      <w:r w:rsidR="00534D79">
        <w:rPr>
          <w:color w:val="000000" w:themeColor="text1"/>
        </w:rPr>
        <w:t xml:space="preserve"> </w:t>
      </w:r>
      <w:proofErr w:type="spellStart"/>
      <w:r w:rsidR="00534D79">
        <w:rPr>
          <w:color w:val="000000" w:themeColor="text1"/>
        </w:rPr>
        <w:t>evaluasi</w:t>
      </w:r>
      <w:proofErr w:type="spellEnd"/>
      <w:r w:rsidR="00534D79">
        <w:rPr>
          <w:color w:val="000000" w:themeColor="text1"/>
        </w:rPr>
        <w:t xml:space="preserve"> dan </w:t>
      </w:r>
      <w:proofErr w:type="spellStart"/>
      <w:r w:rsidR="00534D79">
        <w:rPr>
          <w:color w:val="000000" w:themeColor="text1"/>
        </w:rPr>
        <w:t>rapat</w:t>
      </w:r>
      <w:proofErr w:type="spellEnd"/>
      <w:r w:rsidR="00534D79">
        <w:rPr>
          <w:color w:val="000000" w:themeColor="text1"/>
        </w:rPr>
        <w:t xml:space="preserve"> </w:t>
      </w:r>
      <w:proofErr w:type="spellStart"/>
      <w:r w:rsidR="00534D79">
        <w:rPr>
          <w:color w:val="000000" w:themeColor="text1"/>
        </w:rPr>
        <w:t>kerja</w:t>
      </w:r>
      <w:proofErr w:type="spellEnd"/>
      <w:r w:rsidR="00534D79">
        <w:rPr>
          <w:color w:val="000000" w:themeColor="text1"/>
        </w:rPr>
        <w:t xml:space="preserve"> </w:t>
      </w:r>
      <w:proofErr w:type="spellStart"/>
      <w:r w:rsidR="00534D79">
        <w:rPr>
          <w:color w:val="000000" w:themeColor="text1"/>
        </w:rPr>
        <w:t>tahunan</w:t>
      </w:r>
      <w:proofErr w:type="spellEnd"/>
      <w:r w:rsidR="00534D79">
        <w:rPr>
          <w:color w:val="000000" w:themeColor="text1"/>
        </w:rPr>
        <w:t xml:space="preserve"> yang </w:t>
      </w:r>
      <w:proofErr w:type="spellStart"/>
      <w:r w:rsidR="00534D79">
        <w:rPr>
          <w:color w:val="000000" w:themeColor="text1"/>
        </w:rPr>
        <w:t>bertujuan</w:t>
      </w:r>
      <w:proofErr w:type="spellEnd"/>
      <w:r w:rsidR="00534D79">
        <w:rPr>
          <w:color w:val="000000" w:themeColor="text1"/>
        </w:rPr>
        <w:t xml:space="preserve"> </w:t>
      </w:r>
      <w:proofErr w:type="spellStart"/>
      <w:r w:rsidR="00534D79">
        <w:rPr>
          <w:color w:val="000000" w:themeColor="text1"/>
        </w:rPr>
        <w:t>untuk</w:t>
      </w:r>
      <w:proofErr w:type="spellEnd"/>
      <w:r w:rsidR="00534D79">
        <w:rPr>
          <w:color w:val="000000" w:themeColor="text1"/>
        </w:rPr>
        <w:t xml:space="preserve"> </w:t>
      </w:r>
      <w:proofErr w:type="spellStart"/>
      <w:r w:rsidR="00534D79">
        <w:rPr>
          <w:color w:val="000000" w:themeColor="text1"/>
        </w:rPr>
        <w:t>mengetahui</w:t>
      </w:r>
      <w:proofErr w:type="spellEnd"/>
      <w:r w:rsidR="00534D79">
        <w:rPr>
          <w:color w:val="000000" w:themeColor="text1"/>
        </w:rPr>
        <w:t xml:space="preserve"> </w:t>
      </w:r>
      <w:proofErr w:type="spellStart"/>
      <w:r w:rsidR="00534D79">
        <w:rPr>
          <w:color w:val="000000" w:themeColor="text1"/>
        </w:rPr>
        <w:t>tingkat</w:t>
      </w:r>
      <w:proofErr w:type="spellEnd"/>
      <w:r w:rsidR="00534D79">
        <w:rPr>
          <w:color w:val="000000" w:themeColor="text1"/>
        </w:rPr>
        <w:t xml:space="preserve"> </w:t>
      </w:r>
      <w:proofErr w:type="spellStart"/>
      <w:r w:rsidR="00534D79">
        <w:rPr>
          <w:color w:val="000000" w:themeColor="text1"/>
        </w:rPr>
        <w:t>kemajuan</w:t>
      </w:r>
      <w:proofErr w:type="spellEnd"/>
      <w:r w:rsidR="00534D79">
        <w:rPr>
          <w:color w:val="000000" w:themeColor="text1"/>
        </w:rPr>
        <w:t xml:space="preserve"> madrasah dan </w:t>
      </w:r>
      <w:proofErr w:type="spellStart"/>
      <w:r w:rsidR="00534D79">
        <w:rPr>
          <w:color w:val="000000" w:themeColor="text1"/>
        </w:rPr>
        <w:t>hal-hal</w:t>
      </w:r>
      <w:proofErr w:type="spellEnd"/>
      <w:r w:rsidR="00534D79">
        <w:rPr>
          <w:color w:val="000000" w:themeColor="text1"/>
        </w:rPr>
        <w:t xml:space="preserve"> yang </w:t>
      </w:r>
      <w:proofErr w:type="spellStart"/>
      <w:r w:rsidR="00534D79">
        <w:rPr>
          <w:color w:val="000000" w:themeColor="text1"/>
        </w:rPr>
        <w:t>perlu</w:t>
      </w:r>
      <w:proofErr w:type="spellEnd"/>
      <w:r w:rsidR="00534D79">
        <w:rPr>
          <w:color w:val="000000" w:themeColor="text1"/>
        </w:rPr>
        <w:t xml:space="preserve"> </w:t>
      </w:r>
      <w:proofErr w:type="spellStart"/>
      <w:r w:rsidR="00534D79">
        <w:rPr>
          <w:color w:val="000000" w:themeColor="text1"/>
        </w:rPr>
        <w:t>dibenahi</w:t>
      </w:r>
      <w:proofErr w:type="spellEnd"/>
    </w:p>
    <w:p w14:paraId="53386995" w14:textId="7F9149EA" w:rsidR="00D257B0" w:rsidRPr="00C45CF7" w:rsidRDefault="00D257B0" w:rsidP="00D257B0">
      <w:pPr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 xml:space="preserve">     ______________________________________________________________________________________________________________________________</w:t>
      </w:r>
      <w:bookmarkEnd w:id="1"/>
    </w:p>
    <w:p w14:paraId="6068F194" w14:textId="58DFE18D" w:rsidR="00FA43DB" w:rsidRDefault="00AA6105">
      <w:pPr>
        <w:pStyle w:val="Heading1"/>
        <w:rPr>
          <w:color w:val="000000" w:themeColor="text1"/>
        </w:rPr>
      </w:pPr>
      <w:bookmarkStart w:id="3" w:name="_Hlk210989061"/>
      <w:proofErr w:type="spellStart"/>
      <w:r w:rsidRPr="00C45CF7">
        <w:rPr>
          <w:color w:val="000000" w:themeColor="text1"/>
        </w:rPr>
        <w:lastRenderedPageBreak/>
        <w:t>Instrumen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Wawancara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untuk</w:t>
      </w:r>
      <w:proofErr w:type="spellEnd"/>
      <w:r w:rsidRPr="00C45CF7">
        <w:rPr>
          <w:color w:val="000000" w:themeColor="text1"/>
        </w:rPr>
        <w:t xml:space="preserve"> Wakil </w:t>
      </w:r>
      <w:proofErr w:type="spellStart"/>
      <w:r w:rsidRPr="00C45CF7">
        <w:rPr>
          <w:color w:val="000000" w:themeColor="text1"/>
        </w:rPr>
        <w:t>Kepala</w:t>
      </w:r>
      <w:proofErr w:type="spellEnd"/>
      <w:r w:rsidRPr="00C45CF7">
        <w:rPr>
          <w:color w:val="000000" w:themeColor="text1"/>
        </w:rPr>
        <w:t xml:space="preserve"> Madrasah</w:t>
      </w:r>
    </w:p>
    <w:p w14:paraId="06284F1B" w14:textId="77777777" w:rsidR="00D257B0" w:rsidRPr="00C45CF7" w:rsidRDefault="00D257B0" w:rsidP="005C2B9D">
      <w:pPr>
        <w:pStyle w:val="IntenseQuote"/>
        <w:jc w:val="center"/>
        <w:rPr>
          <w:color w:val="000000" w:themeColor="text1"/>
        </w:rPr>
      </w:pPr>
      <w:r w:rsidRPr="00C45CF7">
        <w:rPr>
          <w:color w:val="000000" w:themeColor="text1"/>
        </w:rPr>
        <w:t>IMPLEMENTASI KEPEMIMPINAN TRANSFORMASIONAL KEPALA MADRASAH DALAM MEWUJUDKAN BUDAYA MUTU DI MADRASAH ALIYAH SIDOARJO</w:t>
      </w:r>
      <w:bookmarkEnd w:id="3"/>
    </w:p>
    <w:p w14:paraId="536F6420" w14:textId="0B5C54B9" w:rsidR="00D257B0" w:rsidRDefault="00D257B0" w:rsidP="00D257B0">
      <w:pPr>
        <w:tabs>
          <w:tab w:val="left" w:pos="4678"/>
        </w:tabs>
        <w:spacing w:after="0"/>
        <w:ind w:left="1276"/>
        <w:rPr>
          <w:color w:val="000000" w:themeColor="text1"/>
        </w:rPr>
      </w:pPr>
      <w:r w:rsidRPr="00C45CF7">
        <w:rPr>
          <w:color w:val="000000" w:themeColor="text1"/>
        </w:rPr>
        <w:t xml:space="preserve">Nama Madrasah </w:t>
      </w:r>
      <w:r>
        <w:rPr>
          <w:color w:val="000000" w:themeColor="text1"/>
        </w:rPr>
        <w:tab/>
        <w:t>:</w:t>
      </w:r>
      <w:r w:rsidR="00534D79">
        <w:rPr>
          <w:color w:val="000000" w:themeColor="text1"/>
        </w:rPr>
        <w:t xml:space="preserve"> MA Bilingual </w:t>
      </w:r>
      <w:proofErr w:type="spellStart"/>
      <w:r w:rsidR="00534D79">
        <w:rPr>
          <w:color w:val="000000" w:themeColor="text1"/>
        </w:rPr>
        <w:t>Junwangi</w:t>
      </w:r>
      <w:proofErr w:type="spellEnd"/>
      <w:r w:rsidR="00534D79">
        <w:rPr>
          <w:color w:val="000000" w:themeColor="text1"/>
        </w:rPr>
        <w:t xml:space="preserve"> </w:t>
      </w:r>
      <w:proofErr w:type="spellStart"/>
      <w:r w:rsidR="00534D79">
        <w:rPr>
          <w:color w:val="000000" w:themeColor="text1"/>
        </w:rPr>
        <w:t>Krian</w:t>
      </w:r>
      <w:proofErr w:type="spellEnd"/>
      <w:r w:rsidR="00534D79">
        <w:rPr>
          <w:color w:val="000000" w:themeColor="text1"/>
        </w:rPr>
        <w:t xml:space="preserve"> </w:t>
      </w:r>
      <w:proofErr w:type="spellStart"/>
      <w:r w:rsidR="00534D79">
        <w:rPr>
          <w:color w:val="000000" w:themeColor="text1"/>
        </w:rPr>
        <w:t>Sidoarjo</w:t>
      </w:r>
      <w:proofErr w:type="spellEnd"/>
    </w:p>
    <w:p w14:paraId="7360F021" w14:textId="2EC70E34" w:rsidR="00D257B0" w:rsidRDefault="00D257B0" w:rsidP="00D257B0">
      <w:pPr>
        <w:tabs>
          <w:tab w:val="left" w:pos="4678"/>
        </w:tabs>
        <w:spacing w:after="0"/>
        <w:ind w:left="1276"/>
        <w:rPr>
          <w:color w:val="000000" w:themeColor="text1"/>
        </w:rPr>
      </w:pPr>
      <w:r>
        <w:rPr>
          <w:color w:val="000000" w:themeColor="text1"/>
        </w:rPr>
        <w:t xml:space="preserve">Nama Wakil </w:t>
      </w:r>
      <w:proofErr w:type="spellStart"/>
      <w:r>
        <w:rPr>
          <w:color w:val="000000" w:themeColor="text1"/>
        </w:rPr>
        <w:t>Kepala</w:t>
      </w:r>
      <w:proofErr w:type="spellEnd"/>
      <w:r>
        <w:rPr>
          <w:color w:val="000000" w:themeColor="text1"/>
        </w:rPr>
        <w:t xml:space="preserve"> Madrasah</w:t>
      </w:r>
      <w:r>
        <w:rPr>
          <w:color w:val="000000" w:themeColor="text1"/>
        </w:rPr>
        <w:tab/>
        <w:t>:</w:t>
      </w:r>
      <w:r w:rsidRPr="00C45CF7">
        <w:rPr>
          <w:color w:val="000000" w:themeColor="text1"/>
        </w:rPr>
        <w:tab/>
      </w:r>
      <w:proofErr w:type="spellStart"/>
      <w:r w:rsidR="00534D79">
        <w:rPr>
          <w:color w:val="000000" w:themeColor="text1"/>
        </w:rPr>
        <w:t>Fiana</w:t>
      </w:r>
      <w:proofErr w:type="spellEnd"/>
      <w:r w:rsidR="00534D79">
        <w:rPr>
          <w:color w:val="000000" w:themeColor="text1"/>
        </w:rPr>
        <w:t>, M. Pd</w:t>
      </w:r>
    </w:p>
    <w:p w14:paraId="73D60277" w14:textId="77777777" w:rsidR="005C2B9D" w:rsidRDefault="005C2B9D" w:rsidP="005C2B9D">
      <w:pPr>
        <w:spacing w:after="0" w:line="360" w:lineRule="auto"/>
        <w:rPr>
          <w:color w:val="000000" w:themeColor="text1"/>
        </w:rPr>
      </w:pPr>
      <w:bookmarkStart w:id="4" w:name="_Hlk210983901"/>
      <w:r w:rsidRPr="00C45CF7">
        <w:rPr>
          <w:color w:val="000000" w:themeColor="text1"/>
        </w:rPr>
        <w:t xml:space="preserve">1. </w:t>
      </w:r>
      <w:proofErr w:type="spellStart"/>
      <w:r w:rsidRPr="00C45CF7">
        <w:rPr>
          <w:color w:val="000000" w:themeColor="text1"/>
        </w:rPr>
        <w:t>Bagaimana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kepala</w:t>
      </w:r>
      <w:proofErr w:type="spellEnd"/>
      <w:r w:rsidRPr="00C45CF7">
        <w:rPr>
          <w:color w:val="000000" w:themeColor="text1"/>
        </w:rPr>
        <w:t xml:space="preserve"> madrasah </w:t>
      </w:r>
      <w:proofErr w:type="spellStart"/>
      <w:r w:rsidRPr="00C45CF7">
        <w:rPr>
          <w:color w:val="000000" w:themeColor="text1"/>
        </w:rPr>
        <w:t>memotivasi</w:t>
      </w:r>
      <w:proofErr w:type="spellEnd"/>
      <w:r w:rsidRPr="00C45CF7">
        <w:rPr>
          <w:color w:val="000000" w:themeColor="text1"/>
        </w:rPr>
        <w:t xml:space="preserve"> guru, </w:t>
      </w:r>
      <w:proofErr w:type="spellStart"/>
      <w:r w:rsidRPr="00C45CF7">
        <w:rPr>
          <w:color w:val="000000" w:themeColor="text1"/>
        </w:rPr>
        <w:t>staf</w:t>
      </w:r>
      <w:proofErr w:type="spellEnd"/>
      <w:r w:rsidRPr="00C45CF7">
        <w:rPr>
          <w:color w:val="000000" w:themeColor="text1"/>
        </w:rPr>
        <w:t xml:space="preserve">, dan </w:t>
      </w:r>
      <w:proofErr w:type="spellStart"/>
      <w:r w:rsidRPr="00C45CF7">
        <w:rPr>
          <w:color w:val="000000" w:themeColor="text1"/>
        </w:rPr>
        <w:t>siswa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dalam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meningkatkan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kualitas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pendidikan</w:t>
      </w:r>
      <w:proofErr w:type="spellEnd"/>
      <w:r w:rsidRPr="00C45CF7">
        <w:rPr>
          <w:color w:val="000000" w:themeColor="text1"/>
        </w:rPr>
        <w:t>?</w:t>
      </w:r>
    </w:p>
    <w:p w14:paraId="4D3A46BB" w14:textId="32F33346" w:rsidR="00534D79" w:rsidRDefault="00534D79" w:rsidP="005C2B9D">
      <w:pPr>
        <w:spacing w:after="0" w:line="360" w:lineRule="auto"/>
        <w:ind w:left="284"/>
        <w:rPr>
          <w:color w:val="000000" w:themeColor="text1"/>
        </w:rPr>
      </w:pPr>
      <w:proofErr w:type="spellStart"/>
      <w:r>
        <w:rPr>
          <w:color w:val="000000" w:themeColor="text1"/>
        </w:rPr>
        <w:t>KEpala</w:t>
      </w:r>
      <w:proofErr w:type="spellEnd"/>
      <w:r>
        <w:rPr>
          <w:color w:val="000000" w:themeColor="text1"/>
        </w:rPr>
        <w:t xml:space="preserve"> Madrasah </w:t>
      </w:r>
      <w:proofErr w:type="spellStart"/>
      <w:r>
        <w:rPr>
          <w:color w:val="000000" w:themeColor="text1"/>
        </w:rPr>
        <w:t>memberikan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motivasi</w:t>
      </w:r>
      <w:proofErr w:type="spellEnd"/>
      <w:r>
        <w:rPr>
          <w:color w:val="000000" w:themeColor="text1"/>
        </w:rPr>
        <w:t xml:space="preserve"> guru dan staff juga </w:t>
      </w:r>
      <w:proofErr w:type="spellStart"/>
      <w:r>
        <w:rPr>
          <w:color w:val="000000" w:themeColor="text1"/>
        </w:rPr>
        <w:t>siswa</w:t>
      </w:r>
      <w:proofErr w:type="spellEnd"/>
      <w:r>
        <w:rPr>
          <w:color w:val="000000" w:themeColor="text1"/>
        </w:rPr>
        <w:t xml:space="preserve"> pada </w:t>
      </w:r>
      <w:proofErr w:type="spellStart"/>
      <w:r>
        <w:rPr>
          <w:color w:val="000000" w:themeColor="text1"/>
        </w:rPr>
        <w:t>beberapa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waktu</w:t>
      </w:r>
      <w:proofErr w:type="spellEnd"/>
      <w:r>
        <w:rPr>
          <w:color w:val="000000" w:themeColor="text1"/>
        </w:rPr>
        <w:t xml:space="preserve">. </w:t>
      </w:r>
      <w:proofErr w:type="spellStart"/>
      <w:r>
        <w:rPr>
          <w:color w:val="000000" w:themeColor="text1"/>
        </w:rPr>
        <w:t>Bertemu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dengan</w:t>
      </w:r>
      <w:proofErr w:type="spellEnd"/>
      <w:r>
        <w:rPr>
          <w:color w:val="000000" w:themeColor="text1"/>
        </w:rPr>
        <w:t xml:space="preserve"> waka </w:t>
      </w:r>
      <w:proofErr w:type="spellStart"/>
      <w:r>
        <w:rPr>
          <w:color w:val="000000" w:themeColor="text1"/>
        </w:rPr>
        <w:t>atau</w:t>
      </w:r>
      <w:proofErr w:type="spellEnd"/>
      <w:r>
        <w:rPr>
          <w:color w:val="000000" w:themeColor="text1"/>
        </w:rPr>
        <w:t xml:space="preserve"> wakil </w:t>
      </w:r>
      <w:proofErr w:type="spellStart"/>
      <w:r>
        <w:rPr>
          <w:color w:val="000000" w:themeColor="text1"/>
        </w:rPr>
        <w:t>kepala</w:t>
      </w:r>
      <w:proofErr w:type="spellEnd"/>
      <w:r>
        <w:rPr>
          <w:color w:val="000000" w:themeColor="text1"/>
        </w:rPr>
        <w:t xml:space="preserve"> dan </w:t>
      </w:r>
      <w:proofErr w:type="spellStart"/>
      <w:r>
        <w:rPr>
          <w:color w:val="000000" w:themeColor="text1"/>
        </w:rPr>
        <w:t>ketua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jurusan</w:t>
      </w:r>
      <w:proofErr w:type="spellEnd"/>
      <w:r>
        <w:rPr>
          <w:color w:val="000000" w:themeColor="text1"/>
        </w:rPr>
        <w:t xml:space="preserve"> / </w:t>
      </w:r>
      <w:proofErr w:type="spellStart"/>
      <w:r>
        <w:rPr>
          <w:color w:val="000000" w:themeColor="text1"/>
        </w:rPr>
        <w:t>ketua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sanggar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bisa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seminggu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sekali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bisa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sebulan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sekali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tergantung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ada</w:t>
      </w:r>
      <w:proofErr w:type="spellEnd"/>
      <w:r>
        <w:rPr>
          <w:color w:val="000000" w:themeColor="text1"/>
        </w:rPr>
        <w:t xml:space="preserve"> even </w:t>
      </w:r>
      <w:proofErr w:type="spellStart"/>
      <w:r>
        <w:rPr>
          <w:color w:val="000000" w:themeColor="text1"/>
        </w:rPr>
        <w:t>secara</w:t>
      </w:r>
      <w:proofErr w:type="spellEnd"/>
      <w:r>
        <w:rPr>
          <w:color w:val="000000" w:themeColor="text1"/>
        </w:rPr>
        <w:t xml:space="preserve"> </w:t>
      </w:r>
      <w:proofErr w:type="spellStart"/>
      <w:proofErr w:type="gramStart"/>
      <w:r>
        <w:rPr>
          <w:color w:val="000000" w:themeColor="text1"/>
        </w:rPr>
        <w:t>rutin</w:t>
      </w:r>
      <w:proofErr w:type="spellEnd"/>
      <w:r>
        <w:rPr>
          <w:color w:val="000000" w:themeColor="text1"/>
        </w:rPr>
        <w:t xml:space="preserve">  </w:t>
      </w:r>
      <w:proofErr w:type="spellStart"/>
      <w:r>
        <w:rPr>
          <w:color w:val="000000" w:themeColor="text1"/>
        </w:rPr>
        <w:t>biasanya</w:t>
      </w:r>
      <w:proofErr w:type="spellEnd"/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dilaksanakan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seminggu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sekali</w:t>
      </w:r>
      <w:proofErr w:type="spellEnd"/>
      <w:r>
        <w:rPr>
          <w:color w:val="000000" w:themeColor="text1"/>
        </w:rPr>
        <w:t xml:space="preserve">, dan </w:t>
      </w:r>
      <w:proofErr w:type="spellStart"/>
      <w:r>
        <w:rPr>
          <w:color w:val="000000" w:themeColor="text1"/>
        </w:rPr>
        <w:t>sebulan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sekali</w:t>
      </w:r>
      <w:proofErr w:type="spellEnd"/>
      <w:r>
        <w:rPr>
          <w:color w:val="000000" w:themeColor="text1"/>
        </w:rPr>
        <w:t xml:space="preserve"> Bersama </w:t>
      </w:r>
      <w:proofErr w:type="spellStart"/>
      <w:r>
        <w:rPr>
          <w:color w:val="000000" w:themeColor="text1"/>
        </w:rPr>
        <w:t>seluruh</w:t>
      </w:r>
      <w:proofErr w:type="spellEnd"/>
      <w:r>
        <w:rPr>
          <w:color w:val="000000" w:themeColor="text1"/>
        </w:rPr>
        <w:t xml:space="preserve"> guru dan staff madrasah. </w:t>
      </w:r>
      <w:proofErr w:type="spellStart"/>
      <w:r>
        <w:rPr>
          <w:color w:val="000000" w:themeColor="text1"/>
        </w:rPr>
        <w:t>Dengan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siswa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kepala</w:t>
      </w:r>
      <w:proofErr w:type="spellEnd"/>
      <w:r>
        <w:rPr>
          <w:color w:val="000000" w:themeColor="text1"/>
        </w:rPr>
        <w:t xml:space="preserve"> madrasah </w:t>
      </w:r>
      <w:proofErr w:type="spellStart"/>
      <w:r>
        <w:rPr>
          <w:color w:val="000000" w:themeColor="text1"/>
        </w:rPr>
        <w:t>memberikan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motivasi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bisa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langsung</w:t>
      </w:r>
      <w:proofErr w:type="spellEnd"/>
      <w:r>
        <w:rPr>
          <w:color w:val="000000" w:themeColor="text1"/>
        </w:rPr>
        <w:t xml:space="preserve"> dan </w:t>
      </w:r>
      <w:proofErr w:type="spellStart"/>
      <w:r>
        <w:rPr>
          <w:color w:val="000000" w:themeColor="text1"/>
        </w:rPr>
        <w:t>bisa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saat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ada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pertemuan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khusus</w:t>
      </w:r>
      <w:proofErr w:type="spellEnd"/>
      <w:r>
        <w:rPr>
          <w:color w:val="000000" w:themeColor="text1"/>
        </w:rPr>
        <w:t xml:space="preserve"> </w:t>
      </w:r>
    </w:p>
    <w:p w14:paraId="74298A1C" w14:textId="7BC84635" w:rsidR="005C2B9D" w:rsidRPr="00C45CF7" w:rsidRDefault="005C2B9D" w:rsidP="005C2B9D">
      <w:pPr>
        <w:spacing w:after="0" w:line="360" w:lineRule="auto"/>
        <w:ind w:left="284"/>
        <w:rPr>
          <w:color w:val="000000" w:themeColor="text1"/>
        </w:rPr>
      </w:pPr>
      <w:r>
        <w:rPr>
          <w:color w:val="000000" w:themeColor="text1"/>
        </w:rPr>
        <w:t>_____________________________________________________________________________________________________________________________</w:t>
      </w:r>
    </w:p>
    <w:p w14:paraId="78A4502D" w14:textId="77777777" w:rsidR="005C2B9D" w:rsidRDefault="005C2B9D" w:rsidP="005C2B9D">
      <w:pPr>
        <w:spacing w:after="0" w:line="360" w:lineRule="auto"/>
        <w:rPr>
          <w:color w:val="000000" w:themeColor="text1"/>
        </w:rPr>
      </w:pPr>
      <w:r w:rsidRPr="00C45CF7">
        <w:rPr>
          <w:color w:val="000000" w:themeColor="text1"/>
        </w:rPr>
        <w:t xml:space="preserve">2. </w:t>
      </w:r>
      <w:proofErr w:type="spellStart"/>
      <w:r w:rsidRPr="00C45CF7">
        <w:rPr>
          <w:color w:val="000000" w:themeColor="text1"/>
        </w:rPr>
        <w:t>Ceritakan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pengalaman</w:t>
      </w:r>
      <w:proofErr w:type="spellEnd"/>
      <w:r w:rsidRPr="00C45CF7">
        <w:rPr>
          <w:color w:val="000000" w:themeColor="text1"/>
        </w:rPr>
        <w:t xml:space="preserve"> Anda </w:t>
      </w:r>
      <w:proofErr w:type="spellStart"/>
      <w:r w:rsidRPr="00C45CF7">
        <w:rPr>
          <w:color w:val="000000" w:themeColor="text1"/>
        </w:rPr>
        <w:t>ketika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kepala</w:t>
      </w:r>
      <w:proofErr w:type="spellEnd"/>
      <w:r w:rsidRPr="00C45CF7">
        <w:rPr>
          <w:color w:val="000000" w:themeColor="text1"/>
        </w:rPr>
        <w:t xml:space="preserve"> madrasah </w:t>
      </w:r>
      <w:proofErr w:type="spellStart"/>
      <w:r w:rsidRPr="00C45CF7">
        <w:rPr>
          <w:color w:val="000000" w:themeColor="text1"/>
        </w:rPr>
        <w:t>memberikan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teladan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dalam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sikap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atau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perilaku</w:t>
      </w:r>
      <w:proofErr w:type="spellEnd"/>
      <w:r w:rsidRPr="00C45CF7">
        <w:rPr>
          <w:color w:val="000000" w:themeColor="text1"/>
        </w:rPr>
        <w:t>.</w:t>
      </w:r>
    </w:p>
    <w:p w14:paraId="52A4BFDD" w14:textId="5D7B9B91" w:rsidR="005C2B9D" w:rsidRPr="00C45CF7" w:rsidRDefault="005C2B9D" w:rsidP="005C2B9D">
      <w:pPr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 xml:space="preserve">    </w:t>
      </w:r>
      <w:proofErr w:type="spellStart"/>
      <w:r w:rsidR="00534D79">
        <w:rPr>
          <w:color w:val="000000" w:themeColor="text1"/>
        </w:rPr>
        <w:t>Kepala</w:t>
      </w:r>
      <w:proofErr w:type="spellEnd"/>
      <w:r w:rsidR="00534D79">
        <w:rPr>
          <w:color w:val="000000" w:themeColor="text1"/>
        </w:rPr>
        <w:t xml:space="preserve"> </w:t>
      </w:r>
      <w:proofErr w:type="spellStart"/>
      <w:r w:rsidR="00534D79">
        <w:rPr>
          <w:color w:val="000000" w:themeColor="text1"/>
        </w:rPr>
        <w:t>selalu</w:t>
      </w:r>
      <w:proofErr w:type="spellEnd"/>
      <w:r w:rsidR="00534D79">
        <w:rPr>
          <w:color w:val="000000" w:themeColor="text1"/>
        </w:rPr>
        <w:t xml:space="preserve"> </w:t>
      </w:r>
      <w:proofErr w:type="spellStart"/>
      <w:r w:rsidR="00534D79">
        <w:rPr>
          <w:color w:val="000000" w:themeColor="text1"/>
        </w:rPr>
        <w:t>memberikan</w:t>
      </w:r>
      <w:proofErr w:type="spellEnd"/>
      <w:r w:rsidR="00534D79">
        <w:rPr>
          <w:color w:val="000000" w:themeColor="text1"/>
        </w:rPr>
        <w:t xml:space="preserve"> </w:t>
      </w:r>
      <w:proofErr w:type="spellStart"/>
      <w:r w:rsidR="00534D79">
        <w:rPr>
          <w:color w:val="000000" w:themeColor="text1"/>
        </w:rPr>
        <w:t>contoh</w:t>
      </w:r>
      <w:proofErr w:type="spellEnd"/>
      <w:r w:rsidR="00534D79">
        <w:rPr>
          <w:color w:val="000000" w:themeColor="text1"/>
        </w:rPr>
        <w:t xml:space="preserve"> dan </w:t>
      </w:r>
      <w:proofErr w:type="spellStart"/>
      <w:r w:rsidR="00534D79">
        <w:rPr>
          <w:color w:val="000000" w:themeColor="text1"/>
        </w:rPr>
        <w:t>tauladan</w:t>
      </w:r>
      <w:proofErr w:type="spellEnd"/>
      <w:r w:rsidR="00534D79">
        <w:rPr>
          <w:color w:val="000000" w:themeColor="text1"/>
        </w:rPr>
        <w:t xml:space="preserve"> </w:t>
      </w:r>
      <w:proofErr w:type="spellStart"/>
      <w:r w:rsidR="00534D79">
        <w:rPr>
          <w:color w:val="000000" w:themeColor="text1"/>
        </w:rPr>
        <w:t>kepada</w:t>
      </w:r>
      <w:proofErr w:type="spellEnd"/>
      <w:r w:rsidR="00534D79">
        <w:rPr>
          <w:color w:val="000000" w:themeColor="text1"/>
        </w:rPr>
        <w:t xml:space="preserve"> guru dan </w:t>
      </w:r>
      <w:proofErr w:type="spellStart"/>
      <w:r w:rsidR="00534D79">
        <w:rPr>
          <w:color w:val="000000" w:themeColor="text1"/>
        </w:rPr>
        <w:t>seluruh</w:t>
      </w:r>
      <w:proofErr w:type="spellEnd"/>
      <w:r w:rsidR="00534D79">
        <w:rPr>
          <w:color w:val="000000" w:themeColor="text1"/>
        </w:rPr>
        <w:t xml:space="preserve"> </w:t>
      </w:r>
      <w:proofErr w:type="spellStart"/>
      <w:r w:rsidR="00534D79">
        <w:rPr>
          <w:color w:val="000000" w:themeColor="text1"/>
        </w:rPr>
        <w:t>warga</w:t>
      </w:r>
      <w:proofErr w:type="spellEnd"/>
      <w:r w:rsidR="00534D79">
        <w:rPr>
          <w:color w:val="000000" w:themeColor="text1"/>
        </w:rPr>
        <w:t xml:space="preserve"> madrasah </w:t>
      </w:r>
      <w:proofErr w:type="spellStart"/>
      <w:r w:rsidR="00534D79">
        <w:rPr>
          <w:color w:val="000000" w:themeColor="text1"/>
        </w:rPr>
        <w:t>dengan</w:t>
      </w:r>
      <w:proofErr w:type="spellEnd"/>
      <w:r w:rsidR="00534D79">
        <w:rPr>
          <w:color w:val="000000" w:themeColor="text1"/>
        </w:rPr>
        <w:t xml:space="preserve"> </w:t>
      </w:r>
      <w:proofErr w:type="spellStart"/>
      <w:r w:rsidR="00534D79">
        <w:rPr>
          <w:color w:val="000000" w:themeColor="text1"/>
        </w:rPr>
        <w:t>datang</w:t>
      </w:r>
      <w:proofErr w:type="spellEnd"/>
      <w:r w:rsidR="00534D79">
        <w:rPr>
          <w:color w:val="000000" w:themeColor="text1"/>
        </w:rPr>
        <w:t xml:space="preserve"> </w:t>
      </w:r>
      <w:proofErr w:type="spellStart"/>
      <w:r w:rsidR="00534D79">
        <w:rPr>
          <w:color w:val="000000" w:themeColor="text1"/>
        </w:rPr>
        <w:t>selalu</w:t>
      </w:r>
      <w:proofErr w:type="spellEnd"/>
      <w:r w:rsidR="00534D79">
        <w:rPr>
          <w:color w:val="000000" w:themeColor="text1"/>
        </w:rPr>
        <w:t xml:space="preserve"> </w:t>
      </w:r>
      <w:proofErr w:type="spellStart"/>
      <w:r w:rsidR="00534D79">
        <w:rPr>
          <w:color w:val="000000" w:themeColor="text1"/>
        </w:rPr>
        <w:t>disiplin</w:t>
      </w:r>
      <w:proofErr w:type="spellEnd"/>
      <w:r w:rsidR="00534D79">
        <w:rPr>
          <w:color w:val="000000" w:themeColor="text1"/>
        </w:rPr>
        <w:t xml:space="preserve"> dan </w:t>
      </w:r>
      <w:proofErr w:type="spellStart"/>
      <w:r w:rsidR="00534D79">
        <w:rPr>
          <w:color w:val="000000" w:themeColor="text1"/>
        </w:rPr>
        <w:t>ikut</w:t>
      </w:r>
      <w:proofErr w:type="spellEnd"/>
      <w:r w:rsidR="00534D79">
        <w:rPr>
          <w:color w:val="000000" w:themeColor="text1"/>
        </w:rPr>
        <w:t xml:space="preserve"> </w:t>
      </w:r>
      <w:proofErr w:type="spellStart"/>
      <w:r w:rsidR="00534D79">
        <w:rPr>
          <w:color w:val="000000" w:themeColor="text1"/>
        </w:rPr>
        <w:t>serta</w:t>
      </w:r>
      <w:proofErr w:type="spellEnd"/>
      <w:r w:rsidR="00534D79">
        <w:rPr>
          <w:color w:val="000000" w:themeColor="text1"/>
        </w:rPr>
        <w:t xml:space="preserve"> </w:t>
      </w:r>
      <w:proofErr w:type="spellStart"/>
      <w:r w:rsidR="00534D79">
        <w:rPr>
          <w:color w:val="000000" w:themeColor="text1"/>
        </w:rPr>
        <w:t>dalam</w:t>
      </w:r>
      <w:proofErr w:type="spellEnd"/>
      <w:r w:rsidR="00534D79">
        <w:rPr>
          <w:color w:val="000000" w:themeColor="text1"/>
        </w:rPr>
        <w:t xml:space="preserve"> </w:t>
      </w:r>
      <w:proofErr w:type="spellStart"/>
      <w:r w:rsidR="00534D79">
        <w:rPr>
          <w:color w:val="000000" w:themeColor="text1"/>
        </w:rPr>
        <w:t>kegiatan</w:t>
      </w:r>
      <w:proofErr w:type="spellEnd"/>
      <w:r w:rsidR="00534D79">
        <w:rPr>
          <w:color w:val="000000" w:themeColor="text1"/>
        </w:rPr>
        <w:t xml:space="preserve"> Bersama guru dan </w:t>
      </w:r>
      <w:proofErr w:type="spellStart"/>
      <w:r w:rsidR="00534D79">
        <w:rPr>
          <w:color w:val="000000" w:themeColor="text1"/>
        </w:rPr>
        <w:t>siswa</w:t>
      </w:r>
      <w:proofErr w:type="spellEnd"/>
      <w:r w:rsidR="00534D79">
        <w:rPr>
          <w:color w:val="000000" w:themeColor="text1"/>
        </w:rPr>
        <w:t xml:space="preserve">. </w:t>
      </w:r>
      <w:proofErr w:type="spellStart"/>
      <w:r w:rsidR="00534D79">
        <w:rPr>
          <w:color w:val="000000" w:themeColor="text1"/>
        </w:rPr>
        <w:t>Ikut</w:t>
      </w:r>
      <w:proofErr w:type="spellEnd"/>
      <w:r w:rsidR="00534D79">
        <w:rPr>
          <w:color w:val="000000" w:themeColor="text1"/>
        </w:rPr>
        <w:t xml:space="preserve"> </w:t>
      </w:r>
      <w:proofErr w:type="spellStart"/>
      <w:r w:rsidR="00534D79">
        <w:rPr>
          <w:color w:val="000000" w:themeColor="text1"/>
        </w:rPr>
        <w:t>mendukung</w:t>
      </w:r>
      <w:proofErr w:type="spellEnd"/>
      <w:r w:rsidR="00534D79">
        <w:rPr>
          <w:color w:val="000000" w:themeColor="text1"/>
        </w:rPr>
        <w:t xml:space="preserve"> </w:t>
      </w:r>
      <w:proofErr w:type="spellStart"/>
      <w:r w:rsidR="00534D79">
        <w:rPr>
          <w:color w:val="000000" w:themeColor="text1"/>
        </w:rPr>
        <w:t>kegiatan</w:t>
      </w:r>
      <w:proofErr w:type="spellEnd"/>
      <w:r w:rsidR="00534D79">
        <w:rPr>
          <w:color w:val="000000" w:themeColor="text1"/>
        </w:rPr>
        <w:t xml:space="preserve"> </w:t>
      </w:r>
      <w:proofErr w:type="spellStart"/>
      <w:r w:rsidR="00534D79">
        <w:rPr>
          <w:color w:val="000000" w:themeColor="text1"/>
        </w:rPr>
        <w:t>siswa</w:t>
      </w:r>
      <w:proofErr w:type="spellEnd"/>
      <w:r w:rsidR="00534D79">
        <w:rPr>
          <w:color w:val="000000" w:themeColor="text1"/>
        </w:rPr>
        <w:t xml:space="preserve"> dan </w:t>
      </w:r>
      <w:proofErr w:type="spellStart"/>
      <w:r w:rsidR="00534D79">
        <w:rPr>
          <w:color w:val="000000" w:themeColor="text1"/>
        </w:rPr>
        <w:t>setiap</w:t>
      </w:r>
      <w:proofErr w:type="spellEnd"/>
      <w:r w:rsidR="00534D79">
        <w:rPr>
          <w:color w:val="000000" w:themeColor="text1"/>
        </w:rPr>
        <w:t xml:space="preserve"> </w:t>
      </w:r>
      <w:proofErr w:type="spellStart"/>
      <w:r w:rsidR="00534D79">
        <w:rPr>
          <w:color w:val="000000" w:themeColor="text1"/>
        </w:rPr>
        <w:t>sanggar</w:t>
      </w:r>
      <w:proofErr w:type="spellEnd"/>
      <w:r w:rsidR="00534D79">
        <w:rPr>
          <w:color w:val="000000" w:themeColor="text1"/>
        </w:rPr>
        <w:t>.</w:t>
      </w:r>
    </w:p>
    <w:p w14:paraId="15616252" w14:textId="77777777" w:rsidR="005C2B9D" w:rsidRDefault="005C2B9D" w:rsidP="005C2B9D">
      <w:pPr>
        <w:spacing w:after="0" w:line="360" w:lineRule="auto"/>
        <w:rPr>
          <w:color w:val="000000" w:themeColor="text1"/>
        </w:rPr>
      </w:pPr>
      <w:r w:rsidRPr="00C45CF7">
        <w:rPr>
          <w:color w:val="000000" w:themeColor="text1"/>
        </w:rPr>
        <w:t xml:space="preserve">3. </w:t>
      </w:r>
      <w:proofErr w:type="spellStart"/>
      <w:r w:rsidRPr="00C45CF7">
        <w:rPr>
          <w:color w:val="000000" w:themeColor="text1"/>
        </w:rPr>
        <w:t>Bagaimana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bentuk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dukungan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kepala</w:t>
      </w:r>
      <w:proofErr w:type="spellEnd"/>
      <w:r w:rsidRPr="00C45CF7">
        <w:rPr>
          <w:color w:val="000000" w:themeColor="text1"/>
        </w:rPr>
        <w:t xml:space="preserve"> madrasah </w:t>
      </w:r>
      <w:proofErr w:type="spellStart"/>
      <w:r w:rsidRPr="00C45CF7">
        <w:rPr>
          <w:color w:val="000000" w:themeColor="text1"/>
        </w:rPr>
        <w:t>terhadap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inovasi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pembelajaran</w:t>
      </w:r>
      <w:proofErr w:type="spellEnd"/>
      <w:r w:rsidRPr="00C45CF7">
        <w:rPr>
          <w:color w:val="000000" w:themeColor="text1"/>
        </w:rPr>
        <w:t xml:space="preserve"> di madrasah </w:t>
      </w:r>
      <w:proofErr w:type="spellStart"/>
      <w:r w:rsidRPr="00C45CF7">
        <w:rPr>
          <w:color w:val="000000" w:themeColor="text1"/>
        </w:rPr>
        <w:t>ini</w:t>
      </w:r>
      <w:proofErr w:type="spellEnd"/>
      <w:r w:rsidRPr="00C45CF7">
        <w:rPr>
          <w:color w:val="000000" w:themeColor="text1"/>
        </w:rPr>
        <w:t>?</w:t>
      </w:r>
    </w:p>
    <w:p w14:paraId="54059FE1" w14:textId="0287794D" w:rsidR="005C2B9D" w:rsidRPr="00C45CF7" w:rsidRDefault="005C2B9D" w:rsidP="005C2B9D">
      <w:pPr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 xml:space="preserve">     </w:t>
      </w:r>
      <w:proofErr w:type="spellStart"/>
      <w:r w:rsidR="00534D79">
        <w:rPr>
          <w:color w:val="000000" w:themeColor="text1"/>
        </w:rPr>
        <w:t>Kepala</w:t>
      </w:r>
      <w:proofErr w:type="spellEnd"/>
      <w:r w:rsidR="00534D79">
        <w:rPr>
          <w:color w:val="000000" w:themeColor="text1"/>
        </w:rPr>
        <w:t xml:space="preserve"> </w:t>
      </w:r>
      <w:proofErr w:type="spellStart"/>
      <w:r w:rsidR="00534D79">
        <w:rPr>
          <w:color w:val="000000" w:themeColor="text1"/>
        </w:rPr>
        <w:t>madarsah</w:t>
      </w:r>
      <w:proofErr w:type="spellEnd"/>
      <w:r w:rsidR="00534D79">
        <w:rPr>
          <w:color w:val="000000" w:themeColor="text1"/>
        </w:rPr>
        <w:t xml:space="preserve"> </w:t>
      </w:r>
      <w:proofErr w:type="spellStart"/>
      <w:r w:rsidR="00534D79">
        <w:rPr>
          <w:color w:val="000000" w:themeColor="text1"/>
        </w:rPr>
        <w:t>memberikan</w:t>
      </w:r>
      <w:proofErr w:type="spellEnd"/>
      <w:r w:rsidR="00534D79">
        <w:rPr>
          <w:color w:val="000000" w:themeColor="text1"/>
        </w:rPr>
        <w:t xml:space="preserve"> reward, </w:t>
      </w:r>
      <w:proofErr w:type="spellStart"/>
      <w:r w:rsidR="00534D79">
        <w:rPr>
          <w:color w:val="000000" w:themeColor="text1"/>
        </w:rPr>
        <w:t>evaluasi</w:t>
      </w:r>
      <w:proofErr w:type="spellEnd"/>
      <w:r w:rsidR="00534D79">
        <w:rPr>
          <w:color w:val="000000" w:themeColor="text1"/>
        </w:rPr>
        <w:t xml:space="preserve">, dan juga </w:t>
      </w:r>
      <w:proofErr w:type="spellStart"/>
      <w:r w:rsidR="00180B94">
        <w:rPr>
          <w:color w:val="000000" w:themeColor="text1"/>
        </w:rPr>
        <w:t>mensupervisi</w:t>
      </w:r>
      <w:proofErr w:type="spellEnd"/>
      <w:r w:rsidR="00180B94">
        <w:rPr>
          <w:color w:val="000000" w:themeColor="text1"/>
        </w:rPr>
        <w:t xml:space="preserve"> </w:t>
      </w:r>
      <w:proofErr w:type="spellStart"/>
      <w:r w:rsidR="00180B94">
        <w:rPr>
          <w:color w:val="000000" w:themeColor="text1"/>
        </w:rPr>
        <w:t>kegiatan</w:t>
      </w:r>
      <w:proofErr w:type="spellEnd"/>
      <w:r w:rsidR="00180B94">
        <w:rPr>
          <w:color w:val="000000" w:themeColor="text1"/>
        </w:rPr>
        <w:t xml:space="preserve"> KBM </w:t>
      </w:r>
      <w:proofErr w:type="spellStart"/>
      <w:r w:rsidR="00180B94">
        <w:rPr>
          <w:color w:val="000000" w:themeColor="text1"/>
        </w:rPr>
        <w:t>baik</w:t>
      </w:r>
      <w:proofErr w:type="spellEnd"/>
      <w:r w:rsidR="00180B94">
        <w:rPr>
          <w:color w:val="000000" w:themeColor="text1"/>
        </w:rPr>
        <w:t xml:space="preserve"> </w:t>
      </w:r>
      <w:proofErr w:type="spellStart"/>
      <w:r w:rsidR="00180B94">
        <w:rPr>
          <w:color w:val="000000" w:themeColor="text1"/>
        </w:rPr>
        <w:t>secara</w:t>
      </w:r>
      <w:proofErr w:type="spellEnd"/>
      <w:r w:rsidR="00180B94">
        <w:rPr>
          <w:color w:val="000000" w:themeColor="text1"/>
        </w:rPr>
        <w:t xml:space="preserve"> </w:t>
      </w:r>
      <w:proofErr w:type="spellStart"/>
      <w:r w:rsidR="00180B94">
        <w:rPr>
          <w:color w:val="000000" w:themeColor="text1"/>
        </w:rPr>
        <w:t>langsung</w:t>
      </w:r>
      <w:proofErr w:type="spellEnd"/>
      <w:r w:rsidR="00180B94">
        <w:rPr>
          <w:color w:val="000000" w:themeColor="text1"/>
        </w:rPr>
        <w:t xml:space="preserve"> </w:t>
      </w:r>
      <w:proofErr w:type="spellStart"/>
      <w:r w:rsidR="00180B94">
        <w:rPr>
          <w:color w:val="000000" w:themeColor="text1"/>
        </w:rPr>
        <w:t>maupun</w:t>
      </w:r>
      <w:proofErr w:type="spellEnd"/>
      <w:r w:rsidR="00180B94">
        <w:rPr>
          <w:color w:val="000000" w:themeColor="text1"/>
        </w:rPr>
        <w:t xml:space="preserve"> </w:t>
      </w:r>
      <w:proofErr w:type="spellStart"/>
      <w:r w:rsidR="00180B94">
        <w:rPr>
          <w:color w:val="000000" w:themeColor="text1"/>
        </w:rPr>
        <w:t>perwakilan</w:t>
      </w:r>
      <w:proofErr w:type="spellEnd"/>
      <w:r w:rsidR="00180B94">
        <w:rPr>
          <w:color w:val="000000" w:themeColor="text1"/>
        </w:rPr>
        <w:t xml:space="preserve"> </w:t>
      </w:r>
      <w:proofErr w:type="spellStart"/>
      <w:r w:rsidR="00180B94">
        <w:rPr>
          <w:color w:val="000000" w:themeColor="text1"/>
        </w:rPr>
        <w:t>dari</w:t>
      </w:r>
      <w:proofErr w:type="spellEnd"/>
      <w:r w:rsidR="00180B94">
        <w:rPr>
          <w:color w:val="000000" w:themeColor="text1"/>
        </w:rPr>
        <w:t xml:space="preserve"> wakil </w:t>
      </w:r>
      <w:proofErr w:type="spellStart"/>
      <w:r w:rsidR="00180B94">
        <w:rPr>
          <w:color w:val="000000" w:themeColor="text1"/>
        </w:rPr>
        <w:t>kepala</w:t>
      </w:r>
      <w:proofErr w:type="spellEnd"/>
      <w:r w:rsidR="00180B94">
        <w:rPr>
          <w:color w:val="000000" w:themeColor="text1"/>
        </w:rPr>
        <w:t>.</w:t>
      </w:r>
    </w:p>
    <w:p w14:paraId="30CA573F" w14:textId="5EB455BA" w:rsidR="005C2B9D" w:rsidRDefault="00180B94" w:rsidP="005C2B9D">
      <w:pPr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>4</w:t>
      </w:r>
      <w:r w:rsidR="005C2B9D" w:rsidRPr="00C45CF7">
        <w:rPr>
          <w:color w:val="000000" w:themeColor="text1"/>
        </w:rPr>
        <w:t xml:space="preserve">. </w:t>
      </w:r>
      <w:proofErr w:type="spellStart"/>
      <w:r w:rsidR="005C2B9D" w:rsidRPr="00C45CF7">
        <w:rPr>
          <w:color w:val="000000" w:themeColor="text1"/>
        </w:rPr>
        <w:t>Ceritakan</w:t>
      </w:r>
      <w:proofErr w:type="spellEnd"/>
      <w:r w:rsidR="005C2B9D" w:rsidRPr="00C45CF7">
        <w:rPr>
          <w:color w:val="000000" w:themeColor="text1"/>
        </w:rPr>
        <w:t xml:space="preserve"> </w:t>
      </w:r>
      <w:proofErr w:type="spellStart"/>
      <w:r w:rsidR="005C2B9D" w:rsidRPr="00C45CF7">
        <w:rPr>
          <w:color w:val="000000" w:themeColor="text1"/>
        </w:rPr>
        <w:t>pengalaman</w:t>
      </w:r>
      <w:proofErr w:type="spellEnd"/>
      <w:r w:rsidR="005C2B9D" w:rsidRPr="00C45CF7">
        <w:rPr>
          <w:color w:val="000000" w:themeColor="text1"/>
        </w:rPr>
        <w:t xml:space="preserve"> Anda </w:t>
      </w:r>
      <w:proofErr w:type="spellStart"/>
      <w:r w:rsidR="005C2B9D" w:rsidRPr="00C45CF7">
        <w:rPr>
          <w:color w:val="000000" w:themeColor="text1"/>
        </w:rPr>
        <w:t>tentang</w:t>
      </w:r>
      <w:proofErr w:type="spellEnd"/>
      <w:r w:rsidR="005C2B9D" w:rsidRPr="00C45CF7">
        <w:rPr>
          <w:color w:val="000000" w:themeColor="text1"/>
        </w:rPr>
        <w:t xml:space="preserve"> </w:t>
      </w:r>
      <w:proofErr w:type="spellStart"/>
      <w:r w:rsidR="005C2B9D" w:rsidRPr="00C45CF7">
        <w:rPr>
          <w:color w:val="000000" w:themeColor="text1"/>
        </w:rPr>
        <w:t>partisipasi</w:t>
      </w:r>
      <w:proofErr w:type="spellEnd"/>
      <w:r w:rsidR="005C2B9D" w:rsidRPr="00C45CF7">
        <w:rPr>
          <w:color w:val="000000" w:themeColor="text1"/>
        </w:rPr>
        <w:t xml:space="preserve"> </w:t>
      </w:r>
      <w:proofErr w:type="spellStart"/>
      <w:r w:rsidR="005C2B9D" w:rsidRPr="00C45CF7">
        <w:rPr>
          <w:color w:val="000000" w:themeColor="text1"/>
        </w:rPr>
        <w:t>dalam</w:t>
      </w:r>
      <w:proofErr w:type="spellEnd"/>
      <w:r w:rsidR="005C2B9D" w:rsidRPr="00C45CF7">
        <w:rPr>
          <w:color w:val="000000" w:themeColor="text1"/>
        </w:rPr>
        <w:t xml:space="preserve"> </w:t>
      </w:r>
      <w:proofErr w:type="spellStart"/>
      <w:r w:rsidR="005C2B9D" w:rsidRPr="00C45CF7">
        <w:rPr>
          <w:color w:val="000000" w:themeColor="text1"/>
        </w:rPr>
        <w:t>pengambilan</w:t>
      </w:r>
      <w:proofErr w:type="spellEnd"/>
      <w:r w:rsidR="005C2B9D" w:rsidRPr="00C45CF7">
        <w:rPr>
          <w:color w:val="000000" w:themeColor="text1"/>
        </w:rPr>
        <w:t xml:space="preserve"> </w:t>
      </w:r>
      <w:proofErr w:type="spellStart"/>
      <w:r w:rsidR="005C2B9D" w:rsidRPr="00C45CF7">
        <w:rPr>
          <w:color w:val="000000" w:themeColor="text1"/>
        </w:rPr>
        <w:t>keputusan</w:t>
      </w:r>
      <w:proofErr w:type="spellEnd"/>
      <w:r w:rsidR="005C2B9D" w:rsidRPr="00C45CF7">
        <w:rPr>
          <w:color w:val="000000" w:themeColor="text1"/>
        </w:rPr>
        <w:t xml:space="preserve"> madrasah</w:t>
      </w:r>
      <w:r w:rsidR="005C2B9D">
        <w:rPr>
          <w:color w:val="000000" w:themeColor="text1"/>
        </w:rPr>
        <w:t>?</w:t>
      </w:r>
    </w:p>
    <w:p w14:paraId="5D81E8A5" w14:textId="7C03A5AA" w:rsidR="005C2B9D" w:rsidRPr="00C45CF7" w:rsidRDefault="00180B94" w:rsidP="005C2B9D">
      <w:pPr>
        <w:spacing w:after="0" w:line="360" w:lineRule="auto"/>
        <w:rPr>
          <w:color w:val="000000" w:themeColor="text1"/>
        </w:rPr>
      </w:pPr>
      <w:proofErr w:type="spellStart"/>
      <w:r>
        <w:rPr>
          <w:color w:val="000000" w:themeColor="text1"/>
        </w:rPr>
        <w:t>Sebagai</w:t>
      </w:r>
      <w:proofErr w:type="spellEnd"/>
      <w:r>
        <w:rPr>
          <w:color w:val="000000" w:themeColor="text1"/>
        </w:rPr>
        <w:t xml:space="preserve"> wakil </w:t>
      </w:r>
      <w:proofErr w:type="spellStart"/>
      <w:r>
        <w:rPr>
          <w:color w:val="000000" w:themeColor="text1"/>
        </w:rPr>
        <w:t>kepala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sering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diminta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untuk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memberikan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inovasi</w:t>
      </w:r>
      <w:proofErr w:type="spellEnd"/>
      <w:r>
        <w:rPr>
          <w:color w:val="000000" w:themeColor="text1"/>
        </w:rPr>
        <w:t xml:space="preserve"> dan </w:t>
      </w:r>
      <w:proofErr w:type="spellStart"/>
      <w:r>
        <w:rPr>
          <w:color w:val="000000" w:themeColor="text1"/>
        </w:rPr>
        <w:t>memberikan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solusi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terhadap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beberpa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permasalahan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maupun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hal</w:t>
      </w:r>
      <w:proofErr w:type="spellEnd"/>
      <w:r>
        <w:rPr>
          <w:color w:val="000000" w:themeColor="text1"/>
        </w:rPr>
        <w:t xml:space="preserve"> yang </w:t>
      </w:r>
      <w:proofErr w:type="spellStart"/>
      <w:r>
        <w:rPr>
          <w:color w:val="000000" w:themeColor="text1"/>
        </w:rPr>
        <w:t>bersifat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kemajuan</w:t>
      </w:r>
      <w:proofErr w:type="spellEnd"/>
      <w:r>
        <w:rPr>
          <w:color w:val="000000" w:themeColor="text1"/>
        </w:rPr>
        <w:t xml:space="preserve"> madrasah</w:t>
      </w:r>
    </w:p>
    <w:p w14:paraId="5BC6FD32" w14:textId="77777777" w:rsidR="005C2B9D" w:rsidRDefault="005C2B9D" w:rsidP="005C2B9D">
      <w:pPr>
        <w:spacing w:after="0" w:line="360" w:lineRule="auto"/>
        <w:rPr>
          <w:color w:val="000000" w:themeColor="text1"/>
        </w:rPr>
      </w:pPr>
      <w:r w:rsidRPr="00C45CF7">
        <w:rPr>
          <w:color w:val="000000" w:themeColor="text1"/>
        </w:rPr>
        <w:t xml:space="preserve">6. </w:t>
      </w:r>
      <w:proofErr w:type="spellStart"/>
      <w:r w:rsidRPr="00C45CF7">
        <w:rPr>
          <w:color w:val="000000" w:themeColor="text1"/>
        </w:rPr>
        <w:t>Bagaimana</w:t>
      </w:r>
      <w:proofErr w:type="spellEnd"/>
      <w:r w:rsidRPr="00C45CF7">
        <w:rPr>
          <w:color w:val="000000" w:themeColor="text1"/>
        </w:rPr>
        <w:t xml:space="preserve"> strategi </w:t>
      </w:r>
      <w:proofErr w:type="spellStart"/>
      <w:r w:rsidRPr="00C45CF7">
        <w:rPr>
          <w:color w:val="000000" w:themeColor="text1"/>
        </w:rPr>
        <w:t>komunikasi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kepala</w:t>
      </w:r>
      <w:proofErr w:type="spellEnd"/>
      <w:r w:rsidRPr="00C45CF7">
        <w:rPr>
          <w:color w:val="000000" w:themeColor="text1"/>
        </w:rPr>
        <w:t xml:space="preserve"> madrasah </w:t>
      </w:r>
      <w:proofErr w:type="spellStart"/>
      <w:r w:rsidRPr="00C45CF7">
        <w:rPr>
          <w:color w:val="000000" w:themeColor="text1"/>
        </w:rPr>
        <w:t>dalam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menyampaikan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visi</w:t>
      </w:r>
      <w:proofErr w:type="spellEnd"/>
      <w:r w:rsidRPr="00C45CF7">
        <w:rPr>
          <w:color w:val="000000" w:themeColor="text1"/>
        </w:rPr>
        <w:t xml:space="preserve"> dan </w:t>
      </w:r>
      <w:proofErr w:type="spellStart"/>
      <w:r w:rsidRPr="00C45CF7">
        <w:rPr>
          <w:color w:val="000000" w:themeColor="text1"/>
        </w:rPr>
        <w:t>misi</w:t>
      </w:r>
      <w:proofErr w:type="spellEnd"/>
      <w:r w:rsidRPr="00C45CF7">
        <w:rPr>
          <w:color w:val="000000" w:themeColor="text1"/>
        </w:rPr>
        <w:t>?</w:t>
      </w:r>
    </w:p>
    <w:p w14:paraId="7BEC5FA5" w14:textId="4DD9FD9B" w:rsidR="005C2B9D" w:rsidRPr="00C45CF7" w:rsidRDefault="005C2B9D" w:rsidP="005C2B9D">
      <w:pPr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 xml:space="preserve">     </w:t>
      </w:r>
      <w:proofErr w:type="spellStart"/>
      <w:r w:rsidR="00180B94">
        <w:rPr>
          <w:color w:val="000000" w:themeColor="text1"/>
        </w:rPr>
        <w:t>Kepala</w:t>
      </w:r>
      <w:proofErr w:type="spellEnd"/>
      <w:r w:rsidR="00180B94">
        <w:rPr>
          <w:color w:val="000000" w:themeColor="text1"/>
        </w:rPr>
        <w:t xml:space="preserve"> madrasah </w:t>
      </w:r>
      <w:proofErr w:type="spellStart"/>
      <w:r w:rsidR="00180B94">
        <w:rPr>
          <w:color w:val="000000" w:themeColor="text1"/>
        </w:rPr>
        <w:t>selalu</w:t>
      </w:r>
      <w:proofErr w:type="spellEnd"/>
      <w:r w:rsidR="00180B94">
        <w:rPr>
          <w:color w:val="000000" w:themeColor="text1"/>
        </w:rPr>
        <w:t xml:space="preserve"> </w:t>
      </w:r>
      <w:proofErr w:type="spellStart"/>
      <w:r w:rsidR="00180B94">
        <w:rPr>
          <w:color w:val="000000" w:themeColor="text1"/>
        </w:rPr>
        <w:t>mengkomunikasikan</w:t>
      </w:r>
      <w:proofErr w:type="spellEnd"/>
      <w:r w:rsidR="00180B94">
        <w:rPr>
          <w:color w:val="000000" w:themeColor="text1"/>
        </w:rPr>
        <w:t xml:space="preserve"> </w:t>
      </w:r>
      <w:proofErr w:type="spellStart"/>
      <w:r w:rsidR="00180B94">
        <w:rPr>
          <w:color w:val="000000" w:themeColor="text1"/>
        </w:rPr>
        <w:t>visi</w:t>
      </w:r>
      <w:proofErr w:type="spellEnd"/>
      <w:r w:rsidR="00180B94">
        <w:rPr>
          <w:color w:val="000000" w:themeColor="text1"/>
        </w:rPr>
        <w:t xml:space="preserve"> </w:t>
      </w:r>
      <w:proofErr w:type="spellStart"/>
      <w:r w:rsidR="00180B94">
        <w:rPr>
          <w:color w:val="000000" w:themeColor="text1"/>
        </w:rPr>
        <w:t>misi</w:t>
      </w:r>
      <w:proofErr w:type="spellEnd"/>
      <w:r w:rsidR="00180B94">
        <w:rPr>
          <w:color w:val="000000" w:themeColor="text1"/>
        </w:rPr>
        <w:t xml:space="preserve"> madrasah dan </w:t>
      </w:r>
      <w:proofErr w:type="spellStart"/>
      <w:r w:rsidR="00180B94">
        <w:rPr>
          <w:color w:val="000000" w:themeColor="text1"/>
        </w:rPr>
        <w:t>selalu</w:t>
      </w:r>
      <w:proofErr w:type="spellEnd"/>
      <w:r w:rsidR="00180B94">
        <w:rPr>
          <w:color w:val="000000" w:themeColor="text1"/>
        </w:rPr>
        <w:t xml:space="preserve"> </w:t>
      </w:r>
      <w:proofErr w:type="spellStart"/>
      <w:r w:rsidR="00180B94">
        <w:rPr>
          <w:color w:val="000000" w:themeColor="text1"/>
        </w:rPr>
        <w:t>dinamis</w:t>
      </w:r>
      <w:proofErr w:type="spellEnd"/>
      <w:r w:rsidR="00180B94">
        <w:rPr>
          <w:color w:val="000000" w:themeColor="text1"/>
        </w:rPr>
        <w:t xml:space="preserve"> </w:t>
      </w:r>
      <w:proofErr w:type="spellStart"/>
      <w:r w:rsidR="00180B94">
        <w:rPr>
          <w:color w:val="000000" w:themeColor="text1"/>
        </w:rPr>
        <w:t>untuk</w:t>
      </w:r>
      <w:proofErr w:type="spellEnd"/>
      <w:r w:rsidR="00180B94">
        <w:rPr>
          <w:color w:val="000000" w:themeColor="text1"/>
        </w:rPr>
        <w:t xml:space="preserve"> </w:t>
      </w:r>
      <w:proofErr w:type="spellStart"/>
      <w:r w:rsidR="00180B94">
        <w:rPr>
          <w:color w:val="000000" w:themeColor="text1"/>
        </w:rPr>
        <w:t>menerima</w:t>
      </w:r>
      <w:proofErr w:type="spellEnd"/>
      <w:r w:rsidR="00180B94">
        <w:rPr>
          <w:color w:val="000000" w:themeColor="text1"/>
        </w:rPr>
        <w:t xml:space="preserve"> </w:t>
      </w:r>
      <w:proofErr w:type="spellStart"/>
      <w:r w:rsidR="00180B94">
        <w:rPr>
          <w:color w:val="000000" w:themeColor="text1"/>
        </w:rPr>
        <w:t>perubahan</w:t>
      </w:r>
      <w:proofErr w:type="spellEnd"/>
      <w:r w:rsidR="00180B94">
        <w:rPr>
          <w:color w:val="000000" w:themeColor="text1"/>
        </w:rPr>
        <w:t xml:space="preserve"> demi </w:t>
      </w:r>
      <w:proofErr w:type="spellStart"/>
      <w:r w:rsidR="00180B94">
        <w:rPr>
          <w:color w:val="000000" w:themeColor="text1"/>
        </w:rPr>
        <w:t>kebaikan</w:t>
      </w:r>
      <w:proofErr w:type="spellEnd"/>
      <w:r w:rsidR="00180B94">
        <w:rPr>
          <w:color w:val="000000" w:themeColor="text1"/>
        </w:rPr>
        <w:t xml:space="preserve"> dan </w:t>
      </w:r>
      <w:proofErr w:type="spellStart"/>
      <w:r w:rsidR="00180B94">
        <w:rPr>
          <w:color w:val="000000" w:themeColor="text1"/>
        </w:rPr>
        <w:t>kemajuan</w:t>
      </w:r>
      <w:proofErr w:type="spellEnd"/>
      <w:r w:rsidR="00180B94">
        <w:rPr>
          <w:color w:val="000000" w:themeColor="text1"/>
        </w:rPr>
        <w:t xml:space="preserve"> madrasah</w:t>
      </w:r>
    </w:p>
    <w:p w14:paraId="361E4024" w14:textId="77777777" w:rsidR="005C2B9D" w:rsidRDefault="005C2B9D" w:rsidP="005C2B9D">
      <w:pPr>
        <w:spacing w:after="0" w:line="360" w:lineRule="auto"/>
        <w:rPr>
          <w:color w:val="000000" w:themeColor="text1"/>
        </w:rPr>
      </w:pPr>
      <w:r w:rsidRPr="00C45CF7">
        <w:rPr>
          <w:color w:val="000000" w:themeColor="text1"/>
        </w:rPr>
        <w:t xml:space="preserve">7. </w:t>
      </w:r>
      <w:proofErr w:type="spellStart"/>
      <w:r w:rsidRPr="00C45CF7">
        <w:rPr>
          <w:color w:val="000000" w:themeColor="text1"/>
        </w:rPr>
        <w:t>Berikan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contoh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penghargaan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atau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apresiasi</w:t>
      </w:r>
      <w:proofErr w:type="spellEnd"/>
      <w:r w:rsidRPr="00C45CF7">
        <w:rPr>
          <w:color w:val="000000" w:themeColor="text1"/>
        </w:rPr>
        <w:t xml:space="preserve"> yang </w:t>
      </w:r>
      <w:proofErr w:type="spellStart"/>
      <w:r w:rsidRPr="00C45CF7">
        <w:rPr>
          <w:color w:val="000000" w:themeColor="text1"/>
        </w:rPr>
        <w:t>pernah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diberikan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kepala</w:t>
      </w:r>
      <w:proofErr w:type="spellEnd"/>
      <w:r w:rsidRPr="00C45CF7">
        <w:rPr>
          <w:color w:val="000000" w:themeColor="text1"/>
        </w:rPr>
        <w:t xml:space="preserve"> madrasah</w:t>
      </w:r>
      <w:r>
        <w:rPr>
          <w:color w:val="000000" w:themeColor="text1"/>
        </w:rPr>
        <w:t>?</w:t>
      </w:r>
    </w:p>
    <w:p w14:paraId="418F8104" w14:textId="25A57015" w:rsidR="005C2B9D" w:rsidRPr="00C45CF7" w:rsidRDefault="00180B94" w:rsidP="005C2B9D">
      <w:pPr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 xml:space="preserve">Reward yang </w:t>
      </w:r>
      <w:proofErr w:type="spellStart"/>
      <w:r>
        <w:rPr>
          <w:color w:val="000000" w:themeColor="text1"/>
        </w:rPr>
        <w:t>diberikan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kepala</w:t>
      </w:r>
      <w:proofErr w:type="spellEnd"/>
      <w:r>
        <w:rPr>
          <w:color w:val="000000" w:themeColor="text1"/>
        </w:rPr>
        <w:t xml:space="preserve"> madrasah </w:t>
      </w:r>
      <w:proofErr w:type="spellStart"/>
      <w:r>
        <w:rPr>
          <w:color w:val="000000" w:themeColor="text1"/>
        </w:rPr>
        <w:t>beraneka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ragam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baik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dalam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bentuk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perizinan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untuk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mengikuti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kegiatan</w:t>
      </w:r>
      <w:proofErr w:type="spellEnd"/>
      <w:r>
        <w:rPr>
          <w:color w:val="000000" w:themeColor="text1"/>
        </w:rPr>
        <w:t xml:space="preserve">, reward </w:t>
      </w:r>
      <w:proofErr w:type="spellStart"/>
      <w:r>
        <w:rPr>
          <w:color w:val="000000" w:themeColor="text1"/>
        </w:rPr>
        <w:t>berupa</w:t>
      </w:r>
      <w:proofErr w:type="spellEnd"/>
      <w:r>
        <w:rPr>
          <w:color w:val="000000" w:themeColor="text1"/>
        </w:rPr>
        <w:t xml:space="preserve"> uang cash </w:t>
      </w:r>
      <w:proofErr w:type="spellStart"/>
      <w:r>
        <w:rPr>
          <w:color w:val="000000" w:themeColor="text1"/>
        </w:rPr>
        <w:t>maupun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hadiah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lainnya</w:t>
      </w:r>
      <w:proofErr w:type="spellEnd"/>
    </w:p>
    <w:p w14:paraId="39554B6C" w14:textId="77777777" w:rsidR="005C2B9D" w:rsidRDefault="005C2B9D" w:rsidP="005C2B9D">
      <w:pPr>
        <w:spacing w:after="0" w:line="360" w:lineRule="auto"/>
        <w:rPr>
          <w:color w:val="000000" w:themeColor="text1"/>
        </w:rPr>
      </w:pPr>
      <w:r w:rsidRPr="00C45CF7">
        <w:rPr>
          <w:color w:val="000000" w:themeColor="text1"/>
        </w:rPr>
        <w:t xml:space="preserve">8. </w:t>
      </w:r>
      <w:proofErr w:type="spellStart"/>
      <w:r w:rsidRPr="00C45CF7">
        <w:rPr>
          <w:color w:val="000000" w:themeColor="text1"/>
        </w:rPr>
        <w:t>Menurut</w:t>
      </w:r>
      <w:proofErr w:type="spellEnd"/>
      <w:r w:rsidRPr="00C45CF7">
        <w:rPr>
          <w:color w:val="000000" w:themeColor="text1"/>
        </w:rPr>
        <w:t xml:space="preserve"> Anda, </w:t>
      </w:r>
      <w:proofErr w:type="spellStart"/>
      <w:r w:rsidRPr="00C45CF7">
        <w:rPr>
          <w:color w:val="000000" w:themeColor="text1"/>
        </w:rPr>
        <w:t>apa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bentuk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nyata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budaya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mutu</w:t>
      </w:r>
      <w:proofErr w:type="spellEnd"/>
      <w:r w:rsidRPr="00C45CF7">
        <w:rPr>
          <w:color w:val="000000" w:themeColor="text1"/>
        </w:rPr>
        <w:t xml:space="preserve"> yang </w:t>
      </w:r>
      <w:proofErr w:type="spellStart"/>
      <w:r w:rsidRPr="00C45CF7">
        <w:rPr>
          <w:color w:val="000000" w:themeColor="text1"/>
        </w:rPr>
        <w:t>sudah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terwujud</w:t>
      </w:r>
      <w:proofErr w:type="spellEnd"/>
      <w:r w:rsidRPr="00C45CF7">
        <w:rPr>
          <w:color w:val="000000" w:themeColor="text1"/>
        </w:rPr>
        <w:t xml:space="preserve"> di madrasah </w:t>
      </w:r>
      <w:proofErr w:type="spellStart"/>
      <w:r w:rsidRPr="00C45CF7">
        <w:rPr>
          <w:color w:val="000000" w:themeColor="text1"/>
        </w:rPr>
        <w:t>ini</w:t>
      </w:r>
      <w:proofErr w:type="spellEnd"/>
      <w:r w:rsidRPr="00C45CF7">
        <w:rPr>
          <w:color w:val="000000" w:themeColor="text1"/>
        </w:rPr>
        <w:t>?</w:t>
      </w:r>
    </w:p>
    <w:p w14:paraId="183B4754" w14:textId="0826331B" w:rsidR="005C2B9D" w:rsidRPr="00C45CF7" w:rsidRDefault="005C2B9D" w:rsidP="005C2B9D">
      <w:pPr>
        <w:spacing w:after="0" w:line="360" w:lineRule="auto"/>
        <w:rPr>
          <w:color w:val="000000" w:themeColor="text1"/>
        </w:rPr>
      </w:pPr>
      <w:r>
        <w:rPr>
          <w:color w:val="000000" w:themeColor="text1"/>
        </w:rPr>
        <w:t xml:space="preserve">    </w:t>
      </w:r>
      <w:proofErr w:type="spellStart"/>
      <w:r w:rsidR="00180B94">
        <w:rPr>
          <w:color w:val="000000" w:themeColor="text1"/>
        </w:rPr>
        <w:t>Mencatat</w:t>
      </w:r>
      <w:proofErr w:type="spellEnd"/>
      <w:r w:rsidR="00180B94">
        <w:rPr>
          <w:color w:val="000000" w:themeColor="text1"/>
        </w:rPr>
        <w:t xml:space="preserve"> </w:t>
      </w:r>
      <w:proofErr w:type="spellStart"/>
      <w:r w:rsidR="00180B94">
        <w:rPr>
          <w:color w:val="000000" w:themeColor="text1"/>
        </w:rPr>
        <w:t>apa</w:t>
      </w:r>
      <w:proofErr w:type="spellEnd"/>
      <w:r w:rsidR="00180B94">
        <w:rPr>
          <w:color w:val="000000" w:themeColor="text1"/>
        </w:rPr>
        <w:t xml:space="preserve"> yang </w:t>
      </w:r>
      <w:proofErr w:type="spellStart"/>
      <w:r w:rsidR="00180B94">
        <w:rPr>
          <w:color w:val="000000" w:themeColor="text1"/>
        </w:rPr>
        <w:t>dikerjakan</w:t>
      </w:r>
      <w:proofErr w:type="spellEnd"/>
      <w:r w:rsidR="00180B94">
        <w:rPr>
          <w:color w:val="000000" w:themeColor="text1"/>
        </w:rPr>
        <w:t xml:space="preserve"> dan </w:t>
      </w:r>
      <w:proofErr w:type="spellStart"/>
      <w:r w:rsidR="00180B94">
        <w:rPr>
          <w:color w:val="000000" w:themeColor="text1"/>
        </w:rPr>
        <w:t>mengerjakan</w:t>
      </w:r>
      <w:proofErr w:type="spellEnd"/>
      <w:r w:rsidR="00180B94">
        <w:rPr>
          <w:color w:val="000000" w:themeColor="text1"/>
        </w:rPr>
        <w:t xml:space="preserve"> </w:t>
      </w:r>
      <w:proofErr w:type="spellStart"/>
      <w:r w:rsidR="00180B94">
        <w:rPr>
          <w:color w:val="000000" w:themeColor="text1"/>
        </w:rPr>
        <w:t>apa</w:t>
      </w:r>
      <w:proofErr w:type="spellEnd"/>
      <w:r w:rsidR="00180B94">
        <w:rPr>
          <w:color w:val="000000" w:themeColor="text1"/>
        </w:rPr>
        <w:t xml:space="preserve"> yang </w:t>
      </w:r>
      <w:proofErr w:type="spellStart"/>
      <w:r w:rsidR="00180B94">
        <w:rPr>
          <w:color w:val="000000" w:themeColor="text1"/>
        </w:rPr>
        <w:t>dicatat</w:t>
      </w:r>
      <w:proofErr w:type="spellEnd"/>
    </w:p>
    <w:p w14:paraId="352C13DE" w14:textId="77777777" w:rsidR="005C2B9D" w:rsidRDefault="005C2B9D" w:rsidP="005C2B9D">
      <w:pPr>
        <w:spacing w:after="0" w:line="360" w:lineRule="auto"/>
        <w:rPr>
          <w:color w:val="000000" w:themeColor="text1"/>
        </w:rPr>
      </w:pPr>
      <w:r w:rsidRPr="00C45CF7">
        <w:rPr>
          <w:color w:val="000000" w:themeColor="text1"/>
        </w:rPr>
        <w:t xml:space="preserve">9. </w:t>
      </w:r>
      <w:proofErr w:type="spellStart"/>
      <w:r w:rsidRPr="00C45CF7">
        <w:rPr>
          <w:color w:val="000000" w:themeColor="text1"/>
        </w:rPr>
        <w:t>Bagaimana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kepala</w:t>
      </w:r>
      <w:proofErr w:type="spellEnd"/>
      <w:r w:rsidRPr="00C45CF7">
        <w:rPr>
          <w:color w:val="000000" w:themeColor="text1"/>
        </w:rPr>
        <w:t xml:space="preserve"> madrasah </w:t>
      </w:r>
      <w:proofErr w:type="spellStart"/>
      <w:r w:rsidRPr="00C45CF7">
        <w:rPr>
          <w:color w:val="000000" w:themeColor="text1"/>
        </w:rPr>
        <w:t>menindaklanjuti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masalah</w:t>
      </w:r>
      <w:proofErr w:type="spellEnd"/>
      <w:r w:rsidRPr="00C45CF7">
        <w:rPr>
          <w:color w:val="000000" w:themeColor="text1"/>
        </w:rPr>
        <w:t xml:space="preserve"> yang </w:t>
      </w:r>
      <w:proofErr w:type="spellStart"/>
      <w:r w:rsidRPr="00C45CF7">
        <w:rPr>
          <w:color w:val="000000" w:themeColor="text1"/>
        </w:rPr>
        <w:t>muncul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dalam</w:t>
      </w:r>
      <w:proofErr w:type="spellEnd"/>
      <w:r w:rsidRPr="00C45CF7">
        <w:rPr>
          <w:color w:val="000000" w:themeColor="text1"/>
        </w:rPr>
        <w:t xml:space="preserve"> proses </w:t>
      </w:r>
      <w:proofErr w:type="spellStart"/>
      <w:r w:rsidRPr="00C45CF7">
        <w:rPr>
          <w:color w:val="000000" w:themeColor="text1"/>
        </w:rPr>
        <w:t>belajar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mengajar</w:t>
      </w:r>
      <w:proofErr w:type="spellEnd"/>
      <w:r w:rsidRPr="00C45CF7">
        <w:rPr>
          <w:color w:val="000000" w:themeColor="text1"/>
        </w:rPr>
        <w:t>?</w:t>
      </w:r>
    </w:p>
    <w:p w14:paraId="770307E2" w14:textId="416E1B9E" w:rsidR="005C2B9D" w:rsidRPr="00C45CF7" w:rsidRDefault="00180B94" w:rsidP="005C2B9D">
      <w:pPr>
        <w:spacing w:after="0" w:line="360" w:lineRule="auto"/>
        <w:rPr>
          <w:color w:val="000000" w:themeColor="text1"/>
        </w:rPr>
      </w:pPr>
      <w:proofErr w:type="spellStart"/>
      <w:r>
        <w:rPr>
          <w:color w:val="000000" w:themeColor="text1"/>
        </w:rPr>
        <w:t>Secara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bertahap</w:t>
      </w:r>
      <w:proofErr w:type="spellEnd"/>
      <w:r>
        <w:rPr>
          <w:color w:val="000000" w:themeColor="text1"/>
        </w:rPr>
        <w:t xml:space="preserve"> dan </w:t>
      </w:r>
      <w:proofErr w:type="spellStart"/>
      <w:r>
        <w:rPr>
          <w:color w:val="000000" w:themeColor="text1"/>
        </w:rPr>
        <w:t>sesuai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dengan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prosedur</w:t>
      </w:r>
      <w:proofErr w:type="spellEnd"/>
      <w:r>
        <w:rPr>
          <w:color w:val="000000" w:themeColor="text1"/>
        </w:rPr>
        <w:t xml:space="preserve"> </w:t>
      </w:r>
    </w:p>
    <w:p w14:paraId="7BD02FA1" w14:textId="3C8AE5AD" w:rsidR="005C2B9D" w:rsidRDefault="005C2B9D" w:rsidP="00180B94">
      <w:pPr>
        <w:spacing w:after="0" w:line="360" w:lineRule="auto"/>
        <w:rPr>
          <w:color w:val="000000" w:themeColor="text1"/>
        </w:rPr>
      </w:pPr>
      <w:r w:rsidRPr="00C45CF7">
        <w:rPr>
          <w:color w:val="000000" w:themeColor="text1"/>
        </w:rPr>
        <w:t xml:space="preserve">10. </w:t>
      </w:r>
      <w:proofErr w:type="spellStart"/>
      <w:r w:rsidRPr="00C45CF7">
        <w:rPr>
          <w:color w:val="000000" w:themeColor="text1"/>
        </w:rPr>
        <w:t>Menurut</w:t>
      </w:r>
      <w:proofErr w:type="spellEnd"/>
      <w:r w:rsidRPr="00C45CF7">
        <w:rPr>
          <w:color w:val="000000" w:themeColor="text1"/>
        </w:rPr>
        <w:t xml:space="preserve"> Anda, </w:t>
      </w:r>
      <w:proofErr w:type="spellStart"/>
      <w:r w:rsidRPr="00C45CF7">
        <w:rPr>
          <w:color w:val="000000" w:themeColor="text1"/>
        </w:rPr>
        <w:t>sejauh</w:t>
      </w:r>
      <w:proofErr w:type="spellEnd"/>
      <w:r w:rsidRPr="00C45CF7">
        <w:rPr>
          <w:color w:val="000000" w:themeColor="text1"/>
        </w:rPr>
        <w:t xml:space="preserve"> mana </w:t>
      </w:r>
      <w:proofErr w:type="spellStart"/>
      <w:r w:rsidRPr="00C45CF7">
        <w:rPr>
          <w:color w:val="000000" w:themeColor="text1"/>
        </w:rPr>
        <w:t>kepemimpinan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kepala</w:t>
      </w:r>
      <w:proofErr w:type="spellEnd"/>
      <w:r w:rsidRPr="00C45CF7">
        <w:rPr>
          <w:color w:val="000000" w:themeColor="text1"/>
        </w:rPr>
        <w:t xml:space="preserve"> madrasah </w:t>
      </w:r>
      <w:proofErr w:type="spellStart"/>
      <w:r w:rsidRPr="00C45CF7">
        <w:rPr>
          <w:color w:val="000000" w:themeColor="text1"/>
        </w:rPr>
        <w:t>berdampak</w:t>
      </w:r>
      <w:proofErr w:type="spellEnd"/>
      <w:r w:rsidRPr="00C45CF7">
        <w:rPr>
          <w:color w:val="000000" w:themeColor="text1"/>
        </w:rPr>
        <w:t xml:space="preserve"> pada </w:t>
      </w:r>
      <w:proofErr w:type="spellStart"/>
      <w:r w:rsidRPr="00C45CF7">
        <w:rPr>
          <w:color w:val="000000" w:themeColor="text1"/>
        </w:rPr>
        <w:t>mutu</w:t>
      </w:r>
      <w:proofErr w:type="spellEnd"/>
      <w:r w:rsidRPr="00C45CF7">
        <w:rPr>
          <w:color w:val="000000" w:themeColor="text1"/>
        </w:rPr>
        <w:t xml:space="preserve"> </w:t>
      </w:r>
      <w:proofErr w:type="spellStart"/>
      <w:r w:rsidRPr="00C45CF7">
        <w:rPr>
          <w:color w:val="000000" w:themeColor="text1"/>
        </w:rPr>
        <w:t>pendidikan</w:t>
      </w:r>
      <w:proofErr w:type="spellEnd"/>
      <w:r w:rsidRPr="00C45CF7">
        <w:rPr>
          <w:color w:val="000000" w:themeColor="text1"/>
        </w:rPr>
        <w:t>?</w:t>
      </w:r>
      <w:bookmarkEnd w:id="4"/>
    </w:p>
    <w:p w14:paraId="3799E2C8" w14:textId="1CBFE8DA" w:rsidR="00180B94" w:rsidRDefault="00180B94" w:rsidP="00180B94">
      <w:pPr>
        <w:spacing w:after="0" w:line="360" w:lineRule="auto"/>
        <w:rPr>
          <w:color w:val="000000" w:themeColor="text1"/>
        </w:rPr>
      </w:pPr>
      <w:proofErr w:type="spellStart"/>
      <w:r>
        <w:rPr>
          <w:color w:val="000000" w:themeColor="text1"/>
        </w:rPr>
        <w:t>Kepala</w:t>
      </w:r>
      <w:proofErr w:type="spellEnd"/>
      <w:r>
        <w:rPr>
          <w:color w:val="000000" w:themeColor="text1"/>
        </w:rPr>
        <w:t xml:space="preserve"> madrasah </w:t>
      </w:r>
      <w:proofErr w:type="spellStart"/>
      <w:r>
        <w:rPr>
          <w:color w:val="000000" w:themeColor="text1"/>
        </w:rPr>
        <w:t>selalu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melakukan</w:t>
      </w:r>
      <w:proofErr w:type="spellEnd"/>
      <w:r>
        <w:rPr>
          <w:color w:val="000000" w:themeColor="text1"/>
        </w:rPr>
        <w:t xml:space="preserve"> </w:t>
      </w:r>
      <w:proofErr w:type="spellStart"/>
      <w:r w:rsidR="00FB51B9">
        <w:rPr>
          <w:color w:val="000000" w:themeColor="text1"/>
        </w:rPr>
        <w:t>evaluasi</w:t>
      </w:r>
      <w:proofErr w:type="spellEnd"/>
      <w:r w:rsidR="00FB51B9">
        <w:rPr>
          <w:color w:val="000000" w:themeColor="text1"/>
        </w:rPr>
        <w:t xml:space="preserve"> dan </w:t>
      </w:r>
      <w:proofErr w:type="spellStart"/>
      <w:r w:rsidR="00FB51B9">
        <w:rPr>
          <w:color w:val="000000" w:themeColor="text1"/>
        </w:rPr>
        <w:t>komunikasi</w:t>
      </w:r>
      <w:proofErr w:type="spellEnd"/>
      <w:r w:rsidR="00FB51B9">
        <w:rPr>
          <w:color w:val="000000" w:themeColor="text1"/>
        </w:rPr>
        <w:t xml:space="preserve"> </w:t>
      </w:r>
      <w:proofErr w:type="spellStart"/>
      <w:r w:rsidR="00FB51B9">
        <w:rPr>
          <w:color w:val="000000" w:themeColor="text1"/>
        </w:rPr>
        <w:t>tentang</w:t>
      </w:r>
      <w:proofErr w:type="spellEnd"/>
      <w:r w:rsidR="00FB51B9">
        <w:rPr>
          <w:color w:val="000000" w:themeColor="text1"/>
        </w:rPr>
        <w:t xml:space="preserve"> </w:t>
      </w:r>
      <w:proofErr w:type="spellStart"/>
      <w:r w:rsidR="00FB51B9">
        <w:rPr>
          <w:color w:val="000000" w:themeColor="text1"/>
        </w:rPr>
        <w:t>kegiatan</w:t>
      </w:r>
      <w:proofErr w:type="spellEnd"/>
      <w:r w:rsidR="00FB51B9">
        <w:rPr>
          <w:color w:val="000000" w:themeColor="text1"/>
        </w:rPr>
        <w:t xml:space="preserve"> </w:t>
      </w:r>
      <w:proofErr w:type="spellStart"/>
      <w:r w:rsidR="00FB51B9">
        <w:rPr>
          <w:color w:val="000000" w:themeColor="text1"/>
        </w:rPr>
        <w:t>baik</w:t>
      </w:r>
      <w:proofErr w:type="spellEnd"/>
      <w:r w:rsidR="00FB51B9">
        <w:rPr>
          <w:color w:val="000000" w:themeColor="text1"/>
        </w:rPr>
        <w:t xml:space="preserve"> </w:t>
      </w:r>
      <w:proofErr w:type="spellStart"/>
      <w:r w:rsidR="00FB51B9">
        <w:rPr>
          <w:color w:val="000000" w:themeColor="text1"/>
        </w:rPr>
        <w:t>dengan</w:t>
      </w:r>
      <w:proofErr w:type="spellEnd"/>
      <w:r w:rsidR="00FB51B9">
        <w:rPr>
          <w:color w:val="000000" w:themeColor="text1"/>
        </w:rPr>
        <w:t xml:space="preserve"> para wakil </w:t>
      </w:r>
      <w:proofErr w:type="spellStart"/>
      <w:r w:rsidR="00FB51B9">
        <w:rPr>
          <w:color w:val="000000" w:themeColor="text1"/>
        </w:rPr>
        <w:t>kepala</w:t>
      </w:r>
      <w:proofErr w:type="spellEnd"/>
      <w:r w:rsidR="00FB51B9">
        <w:rPr>
          <w:color w:val="000000" w:themeColor="text1"/>
        </w:rPr>
        <w:t>, guru, staff dan juga sisw</w:t>
      </w:r>
    </w:p>
    <w:sectPr w:rsidR="00180B94" w:rsidSect="00C45CF7">
      <w:pgSz w:w="11907" w:h="18711" w:code="1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A2268"/>
    <w:rsid w:val="000B4DDA"/>
    <w:rsid w:val="00134B90"/>
    <w:rsid w:val="0015074B"/>
    <w:rsid w:val="00175F42"/>
    <w:rsid w:val="00180B94"/>
    <w:rsid w:val="00281DEC"/>
    <w:rsid w:val="0029639D"/>
    <w:rsid w:val="00326F90"/>
    <w:rsid w:val="00534D79"/>
    <w:rsid w:val="005C2B9D"/>
    <w:rsid w:val="0066083A"/>
    <w:rsid w:val="008032EE"/>
    <w:rsid w:val="008C5E77"/>
    <w:rsid w:val="009A59BD"/>
    <w:rsid w:val="00AA1D8D"/>
    <w:rsid w:val="00AA6105"/>
    <w:rsid w:val="00B47730"/>
    <w:rsid w:val="00B96415"/>
    <w:rsid w:val="00C45CF7"/>
    <w:rsid w:val="00CB0664"/>
    <w:rsid w:val="00D257B0"/>
    <w:rsid w:val="00DD0925"/>
    <w:rsid w:val="00F437DF"/>
    <w:rsid w:val="00FA43DB"/>
    <w:rsid w:val="00FB51B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536704"/>
  <w14:defaultImageDpi w14:val="300"/>
  <w15:docId w15:val="{A571AE94-BCC7-4A23-99A0-71BE6EA2A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2B9D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6499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lenovo</cp:lastModifiedBy>
  <cp:revision>2</cp:revision>
  <cp:lastPrinted>2025-10-10T04:36:00Z</cp:lastPrinted>
  <dcterms:created xsi:type="dcterms:W3CDTF">2025-11-18T08:58:00Z</dcterms:created>
  <dcterms:modified xsi:type="dcterms:W3CDTF">2025-11-18T08:58:00Z</dcterms:modified>
  <cp:category/>
</cp:coreProperties>
</file>